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5CDAE" w14:textId="77777777" w:rsidR="00E04BE6" w:rsidRPr="001F3DA1" w:rsidRDefault="00E04BE6" w:rsidP="00E04BE6">
      <w:r w:rsidRPr="001F3DA1">
        <w:t>Høringsliste</w:t>
      </w:r>
    </w:p>
    <w:p w14:paraId="307CBC05" w14:textId="77777777" w:rsidR="00E04BE6" w:rsidRDefault="00E04BE6" w:rsidP="00E02717">
      <w:pPr>
        <w:pStyle w:val="Overskrift1"/>
      </w:pPr>
    </w:p>
    <w:p w14:paraId="0B9688C5" w14:textId="1085C99A" w:rsidR="00E04BE6" w:rsidRDefault="00E04BE6" w:rsidP="00E04BE6">
      <w:pPr>
        <w:pStyle w:val="Template-DokumentNavn"/>
      </w:pPr>
      <w:r>
        <w:t>Liste over myndigheder og organisationer mv., der høres over udkast til bekendtgørelse om musikalske grundkurser</w:t>
      </w:r>
    </w:p>
    <w:p w14:paraId="5BC65AD3" w14:textId="77777777" w:rsidR="00D5227F" w:rsidRPr="00D5227F" w:rsidRDefault="00D5227F" w:rsidP="00D5227F"/>
    <w:p w14:paraId="430D7454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Børne- og Kulturchefforeningen</w:t>
      </w:r>
    </w:p>
    <w:p w14:paraId="763480CC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Børne- og Undervisningsministeriet</w:t>
      </w:r>
    </w:p>
    <w:p w14:paraId="573DFA7C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Dansk Artist Forbund</w:t>
      </w:r>
    </w:p>
    <w:p w14:paraId="7FBF41EE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Dansk Musiker Forbund</w:t>
      </w:r>
    </w:p>
    <w:p w14:paraId="67515453" w14:textId="36125645" w:rsidR="009B2EFC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Dansk Musikpædagogisk Forening</w:t>
      </w:r>
    </w:p>
    <w:p w14:paraId="788473EC" w14:textId="28183CDA" w:rsidR="00F95C7E" w:rsidRPr="00E04BE6" w:rsidRDefault="00F95C7E" w:rsidP="00E04B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Dansk Kulturliv</w:t>
      </w:r>
    </w:p>
    <w:p w14:paraId="361CE093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Danske Musik- og Kulturskoler</w:t>
      </w:r>
    </w:p>
    <w:p w14:paraId="0CE03AE0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Danske Professionshøjskoler</w:t>
      </w:r>
    </w:p>
    <w:p w14:paraId="113F6431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Danske Universiteter</w:t>
      </w:r>
    </w:p>
    <w:p w14:paraId="410201F3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 xml:space="preserve">Digitaliseringsstyrelsen </w:t>
      </w:r>
    </w:p>
    <w:p w14:paraId="0511AC5C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Erhvervsstyrelsen</w:t>
      </w:r>
    </w:p>
    <w:p w14:paraId="120DFA2D" w14:textId="77777777" w:rsidR="009B2EFC" w:rsidRPr="00E04BE6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Kommunernes Landsforening</w:t>
      </w:r>
    </w:p>
    <w:p w14:paraId="3D433F07" w14:textId="77777777" w:rsidR="009B2EFC" w:rsidRPr="00E04BE6" w:rsidRDefault="009B2EFC" w:rsidP="00E04BE6">
      <w:pPr>
        <w:pStyle w:val="Opstilling-punkttegn"/>
        <w:numPr>
          <w:ilvl w:val="0"/>
          <w:numId w:val="0"/>
        </w:num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MGK Danmark</w:t>
      </w:r>
      <w:bookmarkStart w:id="0" w:name="_GoBack"/>
      <w:bookmarkEnd w:id="0"/>
    </w:p>
    <w:p w14:paraId="3832BB58" w14:textId="73F51AD0" w:rsidR="009B2EFC" w:rsidRDefault="009B2EFC" w:rsidP="00E04BE6">
      <w:pPr>
        <w:spacing w:line="360" w:lineRule="auto"/>
        <w:rPr>
          <w:sz w:val="22"/>
          <w:szCs w:val="22"/>
        </w:rPr>
      </w:pPr>
      <w:r w:rsidRPr="00E04BE6">
        <w:rPr>
          <w:sz w:val="22"/>
          <w:szCs w:val="22"/>
        </w:rPr>
        <w:t>Uddannelses- og Forskningsministeriet</w:t>
      </w:r>
    </w:p>
    <w:p w14:paraId="1D129C6B" w14:textId="7927E916" w:rsidR="008A710B" w:rsidRPr="00E04BE6" w:rsidRDefault="008A710B" w:rsidP="00E04B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Statens Kunstfond</w:t>
      </w:r>
    </w:p>
    <w:sectPr w:rsidR="008A710B" w:rsidRPr="00E04BE6" w:rsidSect="001A3AE2"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 w:code="9"/>
      <w:pgMar w:top="1979" w:right="2931" w:bottom="1701" w:left="1247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C486D" w14:textId="77777777" w:rsidR="00A81A31" w:rsidRDefault="00A81A31">
      <w:r>
        <w:separator/>
      </w:r>
    </w:p>
  </w:endnote>
  <w:endnote w:type="continuationSeparator" w:id="0">
    <w:p w14:paraId="4B39AA70" w14:textId="77777777" w:rsidR="00A81A31" w:rsidRDefault="00A8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49747" w14:textId="01F53BED" w:rsidR="00F7172A" w:rsidRDefault="00F7172A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80897D0" wp14:editId="56946165">
              <wp:simplePos x="0" y="0"/>
              <wp:positionH relativeFrom="page">
                <wp:posOffset>0</wp:posOffset>
              </wp:positionH>
              <wp:positionV relativeFrom="page">
                <wp:posOffset>9966325</wp:posOffset>
              </wp:positionV>
              <wp:extent cx="7560000" cy="720000"/>
              <wp:effectExtent l="0" t="0" r="3175" b="44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95D14D2" w14:textId="317A492D" w:rsidR="00F7172A" w:rsidRPr="00F7172A" w:rsidRDefault="00F7172A" w:rsidP="00F7172A">
                          <w:pPr>
                            <w:jc w:val="center"/>
                            <w:rPr>
                              <w:rFonts w:ascii="Franklin Gothic Book" w:hAnsi="Franklin Gothic Book"/>
                              <w:sz w:val="17"/>
                            </w:rPr>
                          </w:pP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t xml:space="preserve">Side 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begin"/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instrText xml:space="preserve"> PAGE </w:instrTex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separate"/>
                          </w:r>
                          <w:r w:rsidR="009B2EFC">
                            <w:rPr>
                              <w:rStyle w:val="Sidetal"/>
                              <w:rFonts w:ascii="Franklin Gothic Book" w:hAnsi="Franklin Gothic Book"/>
                              <w:noProof/>
                            </w:rPr>
                            <w:t>3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0897D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784.75pt;width:595.3pt;height:56.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" filled="f" fillcolor="white [3201]" stroked="f" strokeweight=".5pt">
              <v:textbox inset="0,0,0,0">
                <w:txbxContent>
                  <w:p w14:paraId="595D14D2" w14:textId="317A492D" w:rsidR="00F7172A" w:rsidRPr="00F7172A" w:rsidRDefault="00F7172A" w:rsidP="00F7172A">
                    <w:pPr>
                      <w:jc w:val="center"/>
                      <w:rPr>
                        <w:rFonts w:ascii="Franklin Gothic Book" w:hAnsi="Franklin Gothic Book"/>
                        <w:sz w:val="17"/>
                      </w:rPr>
                    </w:pP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t xml:space="preserve">Side 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begin"/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instrText xml:space="preserve"> PAGE </w:instrTex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separate"/>
                    </w:r>
                    <w:r w:rsidR="009B2EFC">
                      <w:rPr>
                        <w:rStyle w:val="Sidetal"/>
                        <w:rFonts w:ascii="Franklin Gothic Book" w:hAnsi="Franklin Gothic Book"/>
                        <w:noProof/>
                      </w:rPr>
                      <w:t>3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AB283" w14:textId="77777777" w:rsidR="00C877B7" w:rsidRDefault="00C877B7" w:rsidP="00C877B7">
    <w:pPr>
      <w:pStyle w:val="Sidefod"/>
      <w:rPr>
        <w:lang w:val="en-US"/>
      </w:rPr>
    </w:pPr>
  </w:p>
  <w:p w14:paraId="72EF4053" w14:textId="77777777" w:rsidR="00C877B7" w:rsidRPr="00433FD9" w:rsidRDefault="00C877B7" w:rsidP="00C877B7">
    <w:pPr>
      <w:pStyle w:val="Sidefod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F83B034" wp14:editId="5A0BA510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584000" cy="475200"/>
              <wp:effectExtent l="0" t="0" r="0" b="1270"/>
              <wp:wrapNone/>
              <wp:docPr id="1" name="Jour.No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4000" cy="47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3A1571" w14:textId="53CB26B6" w:rsidR="00C877B7" w:rsidRPr="00F65788" w:rsidRDefault="00C877B7" w:rsidP="001B4C96">
                          <w:pPr>
                            <w:pStyle w:val="Template-JNr0"/>
                            <w:rPr>
                              <w:lang w:val="en-US"/>
                            </w:rPr>
                          </w:pPr>
                          <w:r w:rsidRPr="001A3AE2">
                            <w:rPr>
                              <w:lang w:val="en-GB"/>
                            </w:rPr>
                            <w:t>Jour. nr.</w:t>
                          </w:r>
                          <w:r w:rsidRPr="001A3AE2">
                            <w:rPr>
                              <w:lang w:val="en-GB"/>
                            </w:rPr>
                            <w:tab/>
                          </w:r>
                          <w:sdt>
                            <w:sdtPr>
                              <w:tag w:val="DocumentNumber"/>
                              <w:id w:val="-1215892056"/>
                              <w:placeholder>
                                <w:docPart w:val="D571D618B18C4E89877F35E88E3B9B75"/>
                              </w:placeholder>
                              <w:showingPlcHdr/>
                              <w:dataBinding w:prefixMappings="xmlns:gbs='http://www.software-innovation.no/growBusinessDocument'" w:xpath="/gbs:GrowBusinessDocument/gbs:DocumentNumber[@gbs:key='3079075240']" w:storeItemID="{86C62501-49AA-4A2C-A26A-E04E9B4043F8}"/>
                              <w:text/>
                            </w:sdtPr>
                            <w:sdtEndPr/>
                            <w:sdtContent>
                              <w:r w:rsidR="001B4C96" w:rsidRPr="001B4C96">
                                <w:t xml:space="preserve">174808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3B034" id="_x0000_t202" coordsize="21600,21600" o:spt="202" path="m,l,21600r21600,l21600,xe">
              <v:stroke joinstyle="miter"/>
              <v:path gradientshapeok="t" o:connecttype="rect"/>
            </v:shapetype>
            <v:shape id="Jour.No." o:spid="_x0000_s1028" type="#_x0000_t202" style="position:absolute;margin-left:73.5pt;margin-top:0;width:124.7pt;height:37.4pt;z-index:25165977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" filled="f" fillcolor="white [3201]" stroked="f" strokeweight=".5pt">
              <v:textbox inset="0,0,0,0">
                <w:txbxContent>
                  <w:p w14:paraId="1D3A1571" w14:textId="53CB26B6" w:rsidR="00C877B7" w:rsidRPr="00F65788" w:rsidRDefault="00C877B7" w:rsidP="001B4C96">
                    <w:pPr>
                      <w:pStyle w:val="Template-JNr0"/>
                      <w:rPr>
                        <w:lang w:val="en-US"/>
                      </w:rPr>
                    </w:pPr>
                    <w:r w:rsidRPr="001A3AE2">
                      <w:rPr>
                        <w:lang w:val="en-GB"/>
                      </w:rPr>
                      <w:t>Jour. nr.</w:t>
                    </w:r>
                    <w:r w:rsidRPr="001A3AE2">
                      <w:rPr>
                        <w:lang w:val="en-GB"/>
                      </w:rPr>
                      <w:tab/>
                    </w:r>
                    <w:sdt>
                      <w:sdtPr>
                        <w:tag w:val="DocumentNumber"/>
                        <w:id w:val="-1215892056"/>
                        <w:placeholder>
                          <w:docPart w:val="D571D618B18C4E89877F35E88E3B9B75"/>
                        </w:placeholder>
                        <w:showingPlcHdr/>
                        <w:dataBinding w:prefixMappings="xmlns:gbs='http://www.software-innovation.no/growBusinessDocument'" w:xpath="/gbs:GrowBusinessDocument/gbs:DocumentNumber[@gbs:key='3079075240']" w:storeItemID="{86C62501-49AA-4A2C-A26A-E04E9B4043F8}"/>
                        <w:text/>
                      </w:sdtPr>
                      <w:sdtEndPr/>
                      <w:sdtContent>
                        <w:r w:rsidR="001B4C96" w:rsidRPr="001B4C96">
                          <w:t xml:space="preserve">174808 </w:t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  <w:bookmarkStart w:id="1" w:name="_Hlk878006"/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3CB18" w14:textId="77777777" w:rsidR="00A81A31" w:rsidRDefault="00A81A31">
      <w:r>
        <w:separator/>
      </w:r>
    </w:p>
  </w:footnote>
  <w:footnote w:type="continuationSeparator" w:id="0">
    <w:p w14:paraId="150335F4" w14:textId="77777777" w:rsidR="00A81A31" w:rsidRDefault="00A81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07E6F" w14:textId="77777777" w:rsidR="007B4BFD" w:rsidRDefault="007B4BFD" w:rsidP="007B4BFD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7CF3A73" wp14:editId="54020440">
              <wp:simplePos x="0" y="0"/>
              <wp:positionH relativeFrom="page">
                <wp:posOffset>5976620</wp:posOffset>
              </wp:positionH>
              <wp:positionV relativeFrom="page">
                <wp:posOffset>1487170</wp:posOffset>
              </wp:positionV>
              <wp:extent cx="1497330" cy="2287905"/>
              <wp:effectExtent l="0" t="0" r="7620" b="17145"/>
              <wp:wrapNone/>
              <wp:docPr id="2" name="Coloph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7330" cy="2287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3BC9B" w14:textId="5C0BC11B" w:rsidR="007B4BFD" w:rsidRPr="00FC07AC" w:rsidRDefault="007B4BFD" w:rsidP="007B4BFD">
                          <w:pPr>
                            <w:pStyle w:val="Template-Adresse"/>
                            <w:rPr>
                              <w:caps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F3A73" id="_x0000_t202" coordsize="21600,21600" o:spt="202" path="m,l,21600r21600,l21600,xe">
              <v:stroke joinstyle="miter"/>
              <v:path gradientshapeok="t" o:connecttype="rect"/>
            </v:shapetype>
            <v:shape id="Colophon" o:spid="_x0000_s1027" type="#_x0000_t202" style="position:absolute;margin-left:470.6pt;margin-top:117.1pt;width:117.9pt;height:180.1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" filled="f" stroked="f">
              <v:textbox inset="0,0,0,0">
                <w:txbxContent>
                  <w:p w14:paraId="62C3BC9B" w14:textId="5C0BC11B" w:rsidR="007B4BFD" w:rsidRPr="00FC07AC" w:rsidRDefault="007B4BFD" w:rsidP="007B4BFD">
                    <w:pPr>
                      <w:pStyle w:val="Template-Adresse"/>
                      <w:rPr>
                        <w:caps/>
                        <w:lang w:val="fr-F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13E3C73" w14:textId="516F87C1" w:rsidR="00B60475" w:rsidRDefault="00D5227F">
    <w:pPr>
      <w:pStyle w:val="Sidehoved"/>
    </w:pPr>
    <w:r>
      <w:rPr>
        <w:noProof/>
      </w:rPr>
      <w:drawing>
        <wp:anchor distT="0" distB="0" distL="114300" distR="114300" simplePos="0" relativeHeight="251658751" behindDoc="0" locked="0" layoutInCell="1" allowOverlap="1" wp14:anchorId="3EB7C8DC" wp14:editId="67604020">
          <wp:simplePos x="0" y="0"/>
          <wp:positionH relativeFrom="page">
            <wp:posOffset>5629910</wp:posOffset>
          </wp:positionH>
          <wp:positionV relativeFrom="page">
            <wp:posOffset>410210</wp:posOffset>
          </wp:positionV>
          <wp:extent cx="1695450" cy="619760"/>
          <wp:effectExtent l="0" t="0" r="0" b="8890"/>
          <wp:wrapNone/>
          <wp:docPr id="4" name="Logo_HIDE_1_2" descr="#decor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619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76018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36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92FE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B4A6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2C08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D645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1AD8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EC36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5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9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CB3B03"/>
    <w:multiLevelType w:val="multilevel"/>
    <w:tmpl w:val="7C040AA8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34C7605"/>
    <w:multiLevelType w:val="multilevel"/>
    <w:tmpl w:val="B2944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E20588C"/>
    <w:multiLevelType w:val="multilevel"/>
    <w:tmpl w:val="6FB043B0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9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5"/>
  </w:num>
  <w:num w:numId="17">
    <w:abstractNumId w:val="10"/>
  </w:num>
  <w:num w:numId="18">
    <w:abstractNumId w:val="12"/>
  </w:num>
  <w:num w:numId="19">
    <w:abstractNumId w:val="9"/>
  </w:num>
  <w:num w:numId="20">
    <w:abstractNumId w:val="14"/>
  </w:num>
  <w:num w:numId="21">
    <w:abstractNumId w:val="11"/>
  </w:num>
  <w:num w:numId="22">
    <w:abstractNumId w:val="13"/>
  </w:num>
  <w:num w:numId="23">
    <w:abstractNumId w:val="17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6"/>
  </w:num>
  <w:num w:numId="35">
    <w:abstractNumId w:val="1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ocumentProtection w:formatting="1" w:enforcement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4A"/>
    <w:rsid w:val="000035B8"/>
    <w:rsid w:val="000166E1"/>
    <w:rsid w:val="00026DB0"/>
    <w:rsid w:val="000421D4"/>
    <w:rsid w:val="00046B8E"/>
    <w:rsid w:val="00047C80"/>
    <w:rsid w:val="00051A09"/>
    <w:rsid w:val="0005459F"/>
    <w:rsid w:val="00066058"/>
    <w:rsid w:val="00070181"/>
    <w:rsid w:val="00073C09"/>
    <w:rsid w:val="00075951"/>
    <w:rsid w:val="00082046"/>
    <w:rsid w:val="000822C0"/>
    <w:rsid w:val="000842DF"/>
    <w:rsid w:val="000935C4"/>
    <w:rsid w:val="000A116A"/>
    <w:rsid w:val="000A48F9"/>
    <w:rsid w:val="000B09C6"/>
    <w:rsid w:val="000B0DAA"/>
    <w:rsid w:val="000C4B63"/>
    <w:rsid w:val="000D59D0"/>
    <w:rsid w:val="000D6E63"/>
    <w:rsid w:val="001010AF"/>
    <w:rsid w:val="00111D96"/>
    <w:rsid w:val="00112599"/>
    <w:rsid w:val="00115F71"/>
    <w:rsid w:val="0012489C"/>
    <w:rsid w:val="00134FA0"/>
    <w:rsid w:val="00141846"/>
    <w:rsid w:val="0014322B"/>
    <w:rsid w:val="00153477"/>
    <w:rsid w:val="0016019B"/>
    <w:rsid w:val="00162275"/>
    <w:rsid w:val="00184008"/>
    <w:rsid w:val="001851EB"/>
    <w:rsid w:val="00186F7F"/>
    <w:rsid w:val="00192812"/>
    <w:rsid w:val="001A11C9"/>
    <w:rsid w:val="001A3AE2"/>
    <w:rsid w:val="001A59C9"/>
    <w:rsid w:val="001B007C"/>
    <w:rsid w:val="001B015F"/>
    <w:rsid w:val="001B4C96"/>
    <w:rsid w:val="001B7852"/>
    <w:rsid w:val="001C26C0"/>
    <w:rsid w:val="001F1E22"/>
    <w:rsid w:val="002062DF"/>
    <w:rsid w:val="00211F27"/>
    <w:rsid w:val="0021452E"/>
    <w:rsid w:val="00216BE3"/>
    <w:rsid w:val="002171DE"/>
    <w:rsid w:val="002350F3"/>
    <w:rsid w:val="0024066D"/>
    <w:rsid w:val="0024354F"/>
    <w:rsid w:val="00245966"/>
    <w:rsid w:val="002564B1"/>
    <w:rsid w:val="00257B29"/>
    <w:rsid w:val="00260BCD"/>
    <w:rsid w:val="002624FC"/>
    <w:rsid w:val="00262696"/>
    <w:rsid w:val="00262717"/>
    <w:rsid w:val="00265CD7"/>
    <w:rsid w:val="00270BA3"/>
    <w:rsid w:val="002A0A92"/>
    <w:rsid w:val="002B1695"/>
    <w:rsid w:val="002B1C25"/>
    <w:rsid w:val="002C2A95"/>
    <w:rsid w:val="002D3BAD"/>
    <w:rsid w:val="002E1465"/>
    <w:rsid w:val="002E326D"/>
    <w:rsid w:val="002F2D9E"/>
    <w:rsid w:val="0033233F"/>
    <w:rsid w:val="0033578E"/>
    <w:rsid w:val="00336328"/>
    <w:rsid w:val="00344DF6"/>
    <w:rsid w:val="00345870"/>
    <w:rsid w:val="00352BE9"/>
    <w:rsid w:val="00356562"/>
    <w:rsid w:val="00384947"/>
    <w:rsid w:val="003A32EE"/>
    <w:rsid w:val="003B6E1A"/>
    <w:rsid w:val="003C1EED"/>
    <w:rsid w:val="003C38E6"/>
    <w:rsid w:val="003D2E35"/>
    <w:rsid w:val="003E1C0D"/>
    <w:rsid w:val="003E5F15"/>
    <w:rsid w:val="003E6170"/>
    <w:rsid w:val="003F6B6D"/>
    <w:rsid w:val="004025CF"/>
    <w:rsid w:val="00426363"/>
    <w:rsid w:val="0043074C"/>
    <w:rsid w:val="00431462"/>
    <w:rsid w:val="0043270A"/>
    <w:rsid w:val="004350A7"/>
    <w:rsid w:val="00436EDF"/>
    <w:rsid w:val="00441F08"/>
    <w:rsid w:val="00442F5E"/>
    <w:rsid w:val="004732E9"/>
    <w:rsid w:val="004B7D82"/>
    <w:rsid w:val="004C3C58"/>
    <w:rsid w:val="004C6BDC"/>
    <w:rsid w:val="004F1530"/>
    <w:rsid w:val="004F6EB6"/>
    <w:rsid w:val="004F755C"/>
    <w:rsid w:val="005001B3"/>
    <w:rsid w:val="00504494"/>
    <w:rsid w:val="005052A3"/>
    <w:rsid w:val="00505BA5"/>
    <w:rsid w:val="00517081"/>
    <w:rsid w:val="005324AF"/>
    <w:rsid w:val="00535644"/>
    <w:rsid w:val="00540F65"/>
    <w:rsid w:val="00544404"/>
    <w:rsid w:val="00545F55"/>
    <w:rsid w:val="00554E08"/>
    <w:rsid w:val="00561D9D"/>
    <w:rsid w:val="00562901"/>
    <w:rsid w:val="00563890"/>
    <w:rsid w:val="00564020"/>
    <w:rsid w:val="00570BB3"/>
    <w:rsid w:val="005802EE"/>
    <w:rsid w:val="00587206"/>
    <w:rsid w:val="00590146"/>
    <w:rsid w:val="005906F2"/>
    <w:rsid w:val="005A4599"/>
    <w:rsid w:val="005B3D03"/>
    <w:rsid w:val="005B75E8"/>
    <w:rsid w:val="005C10DC"/>
    <w:rsid w:val="005D0448"/>
    <w:rsid w:val="005D316B"/>
    <w:rsid w:val="005E6CB9"/>
    <w:rsid w:val="005E7B46"/>
    <w:rsid w:val="00603CC5"/>
    <w:rsid w:val="0060630D"/>
    <w:rsid w:val="00610F52"/>
    <w:rsid w:val="006546E0"/>
    <w:rsid w:val="006748E1"/>
    <w:rsid w:val="0068255C"/>
    <w:rsid w:val="00697893"/>
    <w:rsid w:val="006A77E6"/>
    <w:rsid w:val="006C0DD2"/>
    <w:rsid w:val="006C0FFA"/>
    <w:rsid w:val="006C65EF"/>
    <w:rsid w:val="006D079F"/>
    <w:rsid w:val="006D438B"/>
    <w:rsid w:val="006D5EB5"/>
    <w:rsid w:val="006D7F37"/>
    <w:rsid w:val="006E4032"/>
    <w:rsid w:val="006E4090"/>
    <w:rsid w:val="006E694D"/>
    <w:rsid w:val="006E7DAC"/>
    <w:rsid w:val="006F2B1B"/>
    <w:rsid w:val="007011D5"/>
    <w:rsid w:val="007222EF"/>
    <w:rsid w:val="007327BA"/>
    <w:rsid w:val="00735637"/>
    <w:rsid w:val="00736658"/>
    <w:rsid w:val="00743A8D"/>
    <w:rsid w:val="00754722"/>
    <w:rsid w:val="007668D5"/>
    <w:rsid w:val="007955B4"/>
    <w:rsid w:val="007A3AA5"/>
    <w:rsid w:val="007A6BCD"/>
    <w:rsid w:val="007B4BFD"/>
    <w:rsid w:val="007C675E"/>
    <w:rsid w:val="007D1DA5"/>
    <w:rsid w:val="007F5042"/>
    <w:rsid w:val="007F5A8F"/>
    <w:rsid w:val="007F5AE9"/>
    <w:rsid w:val="008004D6"/>
    <w:rsid w:val="00811A30"/>
    <w:rsid w:val="0083592C"/>
    <w:rsid w:val="00841F21"/>
    <w:rsid w:val="008579F3"/>
    <w:rsid w:val="00863559"/>
    <w:rsid w:val="0088036B"/>
    <w:rsid w:val="00880B17"/>
    <w:rsid w:val="00886AA1"/>
    <w:rsid w:val="00890309"/>
    <w:rsid w:val="008A710B"/>
    <w:rsid w:val="008A72B5"/>
    <w:rsid w:val="008B5A7E"/>
    <w:rsid w:val="008D6E22"/>
    <w:rsid w:val="008F723B"/>
    <w:rsid w:val="009024E6"/>
    <w:rsid w:val="009033F4"/>
    <w:rsid w:val="00912D69"/>
    <w:rsid w:val="00916D28"/>
    <w:rsid w:val="009244D8"/>
    <w:rsid w:val="00930E78"/>
    <w:rsid w:val="00932D26"/>
    <w:rsid w:val="009339E2"/>
    <w:rsid w:val="00941CB8"/>
    <w:rsid w:val="009508BA"/>
    <w:rsid w:val="009555DB"/>
    <w:rsid w:val="00975A6B"/>
    <w:rsid w:val="009863FD"/>
    <w:rsid w:val="009A06B6"/>
    <w:rsid w:val="009A21A7"/>
    <w:rsid w:val="009B1BEB"/>
    <w:rsid w:val="009B2EFC"/>
    <w:rsid w:val="009C3A4A"/>
    <w:rsid w:val="009D3340"/>
    <w:rsid w:val="009D7F53"/>
    <w:rsid w:val="009E1913"/>
    <w:rsid w:val="009E2B64"/>
    <w:rsid w:val="009F1D9A"/>
    <w:rsid w:val="009F27A2"/>
    <w:rsid w:val="00A04E1D"/>
    <w:rsid w:val="00A071C8"/>
    <w:rsid w:val="00A131E3"/>
    <w:rsid w:val="00A437D8"/>
    <w:rsid w:val="00A62F4D"/>
    <w:rsid w:val="00A642FD"/>
    <w:rsid w:val="00A70152"/>
    <w:rsid w:val="00A81A31"/>
    <w:rsid w:val="00A83DE5"/>
    <w:rsid w:val="00AA47E3"/>
    <w:rsid w:val="00AD31AB"/>
    <w:rsid w:val="00AE5B3E"/>
    <w:rsid w:val="00B03352"/>
    <w:rsid w:val="00B10610"/>
    <w:rsid w:val="00B3169F"/>
    <w:rsid w:val="00B3487E"/>
    <w:rsid w:val="00B34AC9"/>
    <w:rsid w:val="00B450CC"/>
    <w:rsid w:val="00B52A66"/>
    <w:rsid w:val="00B5741D"/>
    <w:rsid w:val="00B60475"/>
    <w:rsid w:val="00B67B00"/>
    <w:rsid w:val="00B715D8"/>
    <w:rsid w:val="00B82583"/>
    <w:rsid w:val="00B958A0"/>
    <w:rsid w:val="00B975F8"/>
    <w:rsid w:val="00BA1F39"/>
    <w:rsid w:val="00BA2C8D"/>
    <w:rsid w:val="00BA56DF"/>
    <w:rsid w:val="00BB3964"/>
    <w:rsid w:val="00BB7474"/>
    <w:rsid w:val="00BC0024"/>
    <w:rsid w:val="00BC348F"/>
    <w:rsid w:val="00BC3C7C"/>
    <w:rsid w:val="00BD6444"/>
    <w:rsid w:val="00BE7FBE"/>
    <w:rsid w:val="00BF5A7F"/>
    <w:rsid w:val="00C02025"/>
    <w:rsid w:val="00C03AAF"/>
    <w:rsid w:val="00C10154"/>
    <w:rsid w:val="00C14931"/>
    <w:rsid w:val="00C17A7C"/>
    <w:rsid w:val="00C34514"/>
    <w:rsid w:val="00C37716"/>
    <w:rsid w:val="00C67247"/>
    <w:rsid w:val="00C72C01"/>
    <w:rsid w:val="00C765DB"/>
    <w:rsid w:val="00C769F5"/>
    <w:rsid w:val="00C76A83"/>
    <w:rsid w:val="00C877B7"/>
    <w:rsid w:val="00CA0509"/>
    <w:rsid w:val="00CA7413"/>
    <w:rsid w:val="00CA76D0"/>
    <w:rsid w:val="00CB2E97"/>
    <w:rsid w:val="00CB4C12"/>
    <w:rsid w:val="00CE4F48"/>
    <w:rsid w:val="00CF367C"/>
    <w:rsid w:val="00CF4A61"/>
    <w:rsid w:val="00D0270C"/>
    <w:rsid w:val="00D03751"/>
    <w:rsid w:val="00D07026"/>
    <w:rsid w:val="00D100CF"/>
    <w:rsid w:val="00D27834"/>
    <w:rsid w:val="00D27965"/>
    <w:rsid w:val="00D27DF7"/>
    <w:rsid w:val="00D3791D"/>
    <w:rsid w:val="00D416A3"/>
    <w:rsid w:val="00D4740F"/>
    <w:rsid w:val="00D47828"/>
    <w:rsid w:val="00D5227F"/>
    <w:rsid w:val="00D57D48"/>
    <w:rsid w:val="00D70874"/>
    <w:rsid w:val="00D7739E"/>
    <w:rsid w:val="00DA15F4"/>
    <w:rsid w:val="00DA16F7"/>
    <w:rsid w:val="00DB3917"/>
    <w:rsid w:val="00DC11E3"/>
    <w:rsid w:val="00DC18CD"/>
    <w:rsid w:val="00DC3E1B"/>
    <w:rsid w:val="00DC5FE3"/>
    <w:rsid w:val="00DD5C31"/>
    <w:rsid w:val="00DE6A38"/>
    <w:rsid w:val="00DF13A4"/>
    <w:rsid w:val="00E02717"/>
    <w:rsid w:val="00E0337E"/>
    <w:rsid w:val="00E03D72"/>
    <w:rsid w:val="00E04BE6"/>
    <w:rsid w:val="00E062EF"/>
    <w:rsid w:val="00E12641"/>
    <w:rsid w:val="00E14B72"/>
    <w:rsid w:val="00E15DEE"/>
    <w:rsid w:val="00E415D5"/>
    <w:rsid w:val="00E41C7A"/>
    <w:rsid w:val="00E4365E"/>
    <w:rsid w:val="00E450A9"/>
    <w:rsid w:val="00E51AB6"/>
    <w:rsid w:val="00E5632B"/>
    <w:rsid w:val="00E566A3"/>
    <w:rsid w:val="00E738BA"/>
    <w:rsid w:val="00E84584"/>
    <w:rsid w:val="00E85921"/>
    <w:rsid w:val="00E90944"/>
    <w:rsid w:val="00E90E0E"/>
    <w:rsid w:val="00E9513F"/>
    <w:rsid w:val="00E96D37"/>
    <w:rsid w:val="00EB7A4B"/>
    <w:rsid w:val="00EE0B56"/>
    <w:rsid w:val="00EE1C0D"/>
    <w:rsid w:val="00EE3B0C"/>
    <w:rsid w:val="00EE71DB"/>
    <w:rsid w:val="00EF1556"/>
    <w:rsid w:val="00EF36FB"/>
    <w:rsid w:val="00EF3D2E"/>
    <w:rsid w:val="00EF7E66"/>
    <w:rsid w:val="00F12BA8"/>
    <w:rsid w:val="00F14CBF"/>
    <w:rsid w:val="00F4507A"/>
    <w:rsid w:val="00F5776F"/>
    <w:rsid w:val="00F60E0D"/>
    <w:rsid w:val="00F7172A"/>
    <w:rsid w:val="00F770CC"/>
    <w:rsid w:val="00F822C0"/>
    <w:rsid w:val="00F82D3E"/>
    <w:rsid w:val="00F94BCD"/>
    <w:rsid w:val="00F94E69"/>
    <w:rsid w:val="00F95C7E"/>
    <w:rsid w:val="00FB6376"/>
    <w:rsid w:val="00FC07AC"/>
    <w:rsid w:val="00FD2E19"/>
    <w:rsid w:val="00FD3B19"/>
    <w:rsid w:val="00FE636F"/>
    <w:rsid w:val="00FE6719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2AF61E"/>
  <w15:docId w15:val="{297A0494-CDFD-438F-9017-D902D1C8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1" w:unhideWhenUsed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/>
    <w:lsdException w:name="toc 2" w:semiHidden="1" w:uiPriority="10" w:unhideWhenUsed="1"/>
    <w:lsdException w:name="toc 3" w:semiHidden="1" w:uiPriority="10" w:unhideWhenUsed="1"/>
    <w:lsdException w:name="toc 4" w:semiHidden="1" w:uiPriority="10" w:unhideWhenUsed="1"/>
    <w:lsdException w:name="toc 5" w:semiHidden="1" w:uiPriority="10" w:unhideWhenUsed="1"/>
    <w:lsdException w:name="toc 6" w:semiHidden="1" w:uiPriority="10" w:unhideWhenUsed="1"/>
    <w:lsdException w:name="toc 7" w:semiHidden="1" w:uiPriority="10" w:unhideWhenUsed="1"/>
    <w:lsdException w:name="toc 8" w:semiHidden="1" w:uiPriority="10" w:unhideWhenUsed="1"/>
    <w:lsdException w:name="toc 9" w:semiHidden="1" w:uiPriority="10" w:unhideWhenUsed="1"/>
    <w:lsdException w:name="Normal Indent" w:semiHidden="1" w:unhideWhenUsed="1"/>
    <w:lsdException w:name="footnote text" w:semiHidden="1" w:uiPriority="8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uiPriority="2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 w:qFormat="1"/>
    <w:lsdException w:name="FollowedHyperlink" w:semiHidden="1" w:unhideWhenUsed="1"/>
    <w:lsdException w:name="Strong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DF7"/>
  </w:style>
  <w:style w:type="paragraph" w:styleId="Overskrift1">
    <w:name w:val="heading 1"/>
    <w:basedOn w:val="Normal"/>
    <w:next w:val="Normal"/>
    <w:uiPriority w:val="1"/>
    <w:qFormat/>
    <w:rsid w:val="003C1EED"/>
    <w:pPr>
      <w:keepNext/>
      <w:spacing w:before="360"/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3C1EED"/>
    <w:pPr>
      <w:keepNext/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semiHidden/>
    <w:qFormat/>
    <w:rsid w:val="00D27DF7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rsid w:val="00D27DF7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rsid w:val="00D27DF7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rsid w:val="00D27DF7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rsid w:val="00D27DF7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rsid w:val="00D27DF7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rsid w:val="00D27DF7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uiPriority w:val="99"/>
    <w:semiHidden/>
    <w:rsid w:val="00D27DF7"/>
    <w:pPr>
      <w:numPr>
        <w:numId w:val="1"/>
      </w:numPr>
    </w:pPr>
  </w:style>
  <w:style w:type="numbering" w:styleId="1ai">
    <w:name w:val="Outline List 1"/>
    <w:basedOn w:val="Ingenoversigt"/>
    <w:uiPriority w:val="99"/>
    <w:semiHidden/>
    <w:rsid w:val="00D27DF7"/>
    <w:pPr>
      <w:numPr>
        <w:numId w:val="2"/>
      </w:numPr>
    </w:pPr>
  </w:style>
  <w:style w:type="numbering" w:styleId="ArtikelSektion">
    <w:name w:val="Outline List 3"/>
    <w:basedOn w:val="Ingenoversigt"/>
    <w:uiPriority w:val="99"/>
    <w:semiHidden/>
    <w:rsid w:val="00D27DF7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D27DF7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D27DF7"/>
    <w:pPr>
      <w:spacing w:after="120"/>
    </w:pPr>
  </w:style>
  <w:style w:type="paragraph" w:styleId="Brdtekst2">
    <w:name w:val="Body Text 2"/>
    <w:basedOn w:val="Normal"/>
    <w:uiPriority w:val="99"/>
    <w:semiHidden/>
    <w:rsid w:val="00D27DF7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D27DF7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D27DF7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D27DF7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D27DF7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D27DF7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D27DF7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886AA1"/>
    <w:pPr>
      <w:keepNext/>
      <w:keepLines/>
      <w:spacing w:before="160"/>
      <w:ind w:left="227" w:right="227"/>
    </w:pPr>
    <w:rPr>
      <w:rFonts w:ascii="Franklin Gothic Book" w:hAnsi="Franklin Gothic Book"/>
      <w:b/>
      <w:bCs/>
      <w:sz w:val="16"/>
    </w:rPr>
  </w:style>
  <w:style w:type="paragraph" w:styleId="Sluthilsen">
    <w:name w:val="Closing"/>
    <w:basedOn w:val="Normal"/>
    <w:uiPriority w:val="99"/>
    <w:semiHidden/>
    <w:rsid w:val="00D27DF7"/>
    <w:pPr>
      <w:ind w:left="4252"/>
    </w:pPr>
  </w:style>
  <w:style w:type="paragraph" w:styleId="Dato">
    <w:name w:val="Date"/>
    <w:basedOn w:val="Normal"/>
    <w:next w:val="Normal"/>
    <w:uiPriority w:val="99"/>
    <w:semiHidden/>
    <w:rsid w:val="00D27DF7"/>
  </w:style>
  <w:style w:type="paragraph" w:styleId="Mailsignatur">
    <w:name w:val="E-mail Signature"/>
    <w:basedOn w:val="Normal"/>
    <w:uiPriority w:val="99"/>
    <w:semiHidden/>
    <w:rsid w:val="00D27DF7"/>
  </w:style>
  <w:style w:type="character" w:styleId="Fremhv">
    <w:name w:val="Emphasis"/>
    <w:basedOn w:val="Standardskrifttypeiafsnit"/>
    <w:uiPriority w:val="4"/>
    <w:qFormat/>
    <w:rsid w:val="00D27DF7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D27DF7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8"/>
    <w:semiHidden/>
    <w:qFormat/>
    <w:rsid w:val="00D27DF7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D27DF7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D27DF7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D27DF7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8"/>
    <w:semiHidden/>
    <w:qFormat/>
    <w:rsid w:val="00D27DF7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D27DF7"/>
  </w:style>
  <w:style w:type="paragraph" w:styleId="HTML-adresse">
    <w:name w:val="HTML Address"/>
    <w:basedOn w:val="Normal"/>
    <w:uiPriority w:val="99"/>
    <w:semiHidden/>
    <w:rsid w:val="00D27DF7"/>
    <w:rPr>
      <w:i/>
      <w:iCs/>
    </w:rPr>
  </w:style>
  <w:style w:type="character" w:styleId="HTML-citat">
    <w:name w:val="HTML Cite"/>
    <w:basedOn w:val="Standardskrifttypeiafsnit"/>
    <w:uiPriority w:val="99"/>
    <w:semiHidden/>
    <w:rsid w:val="00D27DF7"/>
    <w:rPr>
      <w:i/>
      <w:iCs/>
    </w:rPr>
  </w:style>
  <w:style w:type="character" w:styleId="HTML-kode">
    <w:name w:val="HTML Code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D27DF7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D27DF7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D27DF7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D27DF7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D27DF7"/>
  </w:style>
  <w:style w:type="paragraph" w:styleId="Liste">
    <w:name w:val="List"/>
    <w:basedOn w:val="Normal"/>
    <w:uiPriority w:val="99"/>
    <w:semiHidden/>
    <w:rsid w:val="00D27DF7"/>
    <w:pPr>
      <w:ind w:left="283" w:hanging="283"/>
    </w:pPr>
  </w:style>
  <w:style w:type="paragraph" w:styleId="Liste2">
    <w:name w:val="List 2"/>
    <w:basedOn w:val="Normal"/>
    <w:uiPriority w:val="99"/>
    <w:semiHidden/>
    <w:rsid w:val="00D27DF7"/>
    <w:pPr>
      <w:ind w:left="566" w:hanging="283"/>
    </w:pPr>
  </w:style>
  <w:style w:type="paragraph" w:styleId="Liste3">
    <w:name w:val="List 3"/>
    <w:basedOn w:val="Normal"/>
    <w:uiPriority w:val="99"/>
    <w:semiHidden/>
    <w:rsid w:val="00D27DF7"/>
    <w:pPr>
      <w:ind w:left="849" w:hanging="283"/>
    </w:pPr>
  </w:style>
  <w:style w:type="paragraph" w:styleId="Liste4">
    <w:name w:val="List 4"/>
    <w:basedOn w:val="Normal"/>
    <w:uiPriority w:val="99"/>
    <w:semiHidden/>
    <w:rsid w:val="00D27DF7"/>
    <w:pPr>
      <w:ind w:left="1132" w:hanging="283"/>
    </w:pPr>
  </w:style>
  <w:style w:type="paragraph" w:styleId="Liste5">
    <w:name w:val="List 5"/>
    <w:basedOn w:val="Normal"/>
    <w:uiPriority w:val="99"/>
    <w:semiHidden/>
    <w:rsid w:val="00D27DF7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2062DF"/>
    <w:pPr>
      <w:numPr>
        <w:numId w:val="35"/>
      </w:numPr>
    </w:pPr>
    <w:rPr>
      <w:rFonts w:eastAsiaTheme="minorHAnsi" w:cs="Verdana"/>
      <w:szCs w:val="18"/>
      <w:lang w:eastAsia="en-US"/>
    </w:rPr>
  </w:style>
  <w:style w:type="paragraph" w:styleId="Opstilling-punkttegn2">
    <w:name w:val="List Bullet 2"/>
    <w:basedOn w:val="Normal"/>
    <w:uiPriority w:val="99"/>
    <w:semiHidden/>
    <w:rsid w:val="00D27DF7"/>
  </w:style>
  <w:style w:type="paragraph" w:styleId="Opstilling-punkttegn3">
    <w:name w:val="List Bullet 3"/>
    <w:basedOn w:val="Normal"/>
    <w:uiPriority w:val="99"/>
    <w:semiHidden/>
    <w:rsid w:val="00D27DF7"/>
  </w:style>
  <w:style w:type="paragraph" w:styleId="Opstilling-punkttegn4">
    <w:name w:val="List Bullet 4"/>
    <w:basedOn w:val="Normal"/>
    <w:uiPriority w:val="99"/>
    <w:semiHidden/>
    <w:rsid w:val="00D27DF7"/>
  </w:style>
  <w:style w:type="paragraph" w:styleId="Opstilling-punkttegn5">
    <w:name w:val="List Bullet 5"/>
    <w:basedOn w:val="Normal"/>
    <w:uiPriority w:val="99"/>
    <w:semiHidden/>
    <w:rsid w:val="00D27DF7"/>
  </w:style>
  <w:style w:type="paragraph" w:styleId="Opstilling-forts">
    <w:name w:val="List Continue"/>
    <w:basedOn w:val="Normal"/>
    <w:uiPriority w:val="99"/>
    <w:semiHidden/>
    <w:rsid w:val="00D27DF7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D27DF7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D27DF7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D27DF7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D27DF7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2062DF"/>
    <w:pPr>
      <w:numPr>
        <w:numId w:val="36"/>
      </w:numPr>
    </w:pPr>
    <w:rPr>
      <w:rFonts w:eastAsiaTheme="minorHAnsi" w:cs="Verdana"/>
      <w:szCs w:val="18"/>
      <w:lang w:eastAsia="en-US"/>
    </w:rPr>
  </w:style>
  <w:style w:type="paragraph" w:styleId="Opstilling-talellerbogst2">
    <w:name w:val="List Number 2"/>
    <w:basedOn w:val="Normal"/>
    <w:uiPriority w:val="99"/>
    <w:semiHidden/>
    <w:rsid w:val="00D27DF7"/>
  </w:style>
  <w:style w:type="paragraph" w:styleId="Opstilling-talellerbogst3">
    <w:name w:val="List Number 3"/>
    <w:basedOn w:val="Normal"/>
    <w:uiPriority w:val="99"/>
    <w:semiHidden/>
    <w:rsid w:val="00D27DF7"/>
  </w:style>
  <w:style w:type="paragraph" w:styleId="Opstilling-talellerbogst4">
    <w:name w:val="List Number 4"/>
    <w:basedOn w:val="Normal"/>
    <w:uiPriority w:val="99"/>
    <w:semiHidden/>
    <w:rsid w:val="00D27DF7"/>
  </w:style>
  <w:style w:type="paragraph" w:styleId="Opstilling-talellerbogst5">
    <w:name w:val="List Number 5"/>
    <w:basedOn w:val="Normal"/>
    <w:uiPriority w:val="99"/>
    <w:semiHidden/>
    <w:rsid w:val="00D27DF7"/>
  </w:style>
  <w:style w:type="paragraph" w:styleId="Brevhoved">
    <w:name w:val="Message Header"/>
    <w:basedOn w:val="Normal"/>
    <w:uiPriority w:val="99"/>
    <w:semiHidden/>
    <w:rsid w:val="00D27D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D27DF7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D27DF7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D27DF7"/>
  </w:style>
  <w:style w:type="paragraph" w:styleId="Almindeligtekst">
    <w:name w:val="Plain Text"/>
    <w:basedOn w:val="Normal"/>
    <w:uiPriority w:val="99"/>
    <w:semiHidden/>
    <w:rsid w:val="00D27DF7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D27DF7"/>
  </w:style>
  <w:style w:type="paragraph" w:styleId="Underskrift">
    <w:name w:val="Signature"/>
    <w:basedOn w:val="Normal"/>
    <w:uiPriority w:val="99"/>
    <w:semiHidden/>
    <w:rsid w:val="00D27DF7"/>
    <w:pPr>
      <w:keepNext/>
    </w:pPr>
    <w:rPr>
      <w:b/>
    </w:rPr>
  </w:style>
  <w:style w:type="character" w:styleId="Strk">
    <w:name w:val="Strong"/>
    <w:basedOn w:val="Standardskrifttypeiafsnit"/>
    <w:uiPriority w:val="99"/>
    <w:semiHidden/>
    <w:qFormat/>
    <w:rsid w:val="00D27DF7"/>
    <w:rPr>
      <w:b/>
      <w:bCs/>
    </w:rPr>
  </w:style>
  <w:style w:type="paragraph" w:styleId="Undertitel">
    <w:name w:val="Subtitle"/>
    <w:basedOn w:val="Normal"/>
    <w:uiPriority w:val="99"/>
    <w:semiHidden/>
    <w:qFormat/>
    <w:rsid w:val="00D27DF7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uiPriority w:val="99"/>
    <w:semiHidden/>
    <w:rsid w:val="00D27DF7"/>
    <w:rPr>
      <w:rFonts w:ascii="Verdana" w:hAnsi="Verdan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D27DF7"/>
    <w:rPr>
      <w:rFonts w:ascii="Verdana" w:hAnsi="Verdan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D27DF7"/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D27DF7"/>
    <w:rPr>
      <w:rFonts w:ascii="Verdana" w:hAnsi="Verdan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D27DF7"/>
    <w:rPr>
      <w:rFonts w:ascii="Verdana" w:hAnsi="Verdan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D27DF7"/>
    <w:rPr>
      <w:rFonts w:ascii="Verdana" w:hAnsi="Verdan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D27DF7"/>
    <w:rPr>
      <w:rFonts w:ascii="Verdana" w:hAnsi="Verdana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D27DF7"/>
    <w:rPr>
      <w:rFonts w:ascii="Verdana" w:hAnsi="Verdan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D27DF7"/>
    <w:rPr>
      <w:rFonts w:ascii="Verdana" w:hAnsi="Verdan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D27DF7"/>
    <w:rPr>
      <w:rFonts w:ascii="Verdana" w:hAnsi="Verdan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D27DF7"/>
    <w:rPr>
      <w:rFonts w:ascii="Verdana" w:hAnsi="Verdan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D27DF7"/>
    <w:rPr>
      <w:rFonts w:ascii="Verdana" w:hAnsi="Verdan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D27DF7"/>
    <w:rPr>
      <w:rFonts w:ascii="Verdana" w:hAnsi="Verdan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D27DF7"/>
    <w:rPr>
      <w:rFonts w:ascii="Verdana" w:hAnsi="Verdan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D27DF7"/>
    <w:rPr>
      <w:rFonts w:ascii="Verdana" w:hAnsi="Verdan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D27DF7"/>
    <w:rPr>
      <w:rFonts w:ascii="Verdana" w:hAnsi="Verdan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D27DF7"/>
    <w:rPr>
      <w:rFonts w:ascii="Verdana" w:hAnsi="Verdan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D27DF7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D27DF7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10"/>
    <w:semiHidden/>
    <w:rsid w:val="00D27DF7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10"/>
    <w:semiHidden/>
    <w:rsid w:val="00D27DF7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10"/>
    <w:semiHidden/>
    <w:rsid w:val="00D27DF7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10"/>
    <w:semiHidden/>
    <w:rsid w:val="00D27DF7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10"/>
    <w:semiHidden/>
    <w:rsid w:val="00D27DF7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D27DF7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27DF7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link w:val="SidehovedTegn"/>
    <w:uiPriority w:val="99"/>
    <w:semiHidden/>
    <w:rsid w:val="00D27DF7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8"/>
    <w:semiHidden/>
    <w:qFormat/>
    <w:rsid w:val="00D27DF7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D27DF7"/>
    <w:rPr>
      <w:rFonts w:ascii="Verdana" w:hAnsi="Verdana"/>
      <w:sz w:val="17"/>
    </w:rPr>
  </w:style>
  <w:style w:type="paragraph" w:customStyle="1" w:styleId="Punktliste">
    <w:name w:val="Punktliste"/>
    <w:basedOn w:val="Normal"/>
    <w:uiPriority w:val="99"/>
    <w:semiHidden/>
    <w:qFormat/>
    <w:rsid w:val="00D27DF7"/>
  </w:style>
  <w:style w:type="paragraph" w:styleId="Indholdsfortegnelse6">
    <w:name w:val="toc 6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99"/>
    <w:semiHidden/>
    <w:qFormat/>
    <w:rsid w:val="00D27DF7"/>
  </w:style>
  <w:style w:type="paragraph" w:customStyle="1" w:styleId="Tabeltekst">
    <w:name w:val="Tabel tekst"/>
    <w:basedOn w:val="Tabel"/>
    <w:uiPriority w:val="99"/>
    <w:rsid w:val="00886AA1"/>
    <w:pPr>
      <w:spacing w:after="40" w:line="220" w:lineRule="atLeast"/>
    </w:pPr>
  </w:style>
  <w:style w:type="paragraph" w:customStyle="1" w:styleId="Tabeloverskrift">
    <w:name w:val="Tabel overskrift"/>
    <w:basedOn w:val="Tabeltekst"/>
    <w:uiPriority w:val="99"/>
    <w:rsid w:val="00D27DF7"/>
    <w:rPr>
      <w:b/>
    </w:rPr>
  </w:style>
  <w:style w:type="paragraph" w:customStyle="1" w:styleId="Tabelkolonneoverskrift">
    <w:name w:val="Tabel kolonne overskrift"/>
    <w:basedOn w:val="Tabeltekst"/>
    <w:uiPriority w:val="99"/>
    <w:rsid w:val="00886AA1"/>
    <w:pPr>
      <w:jc w:val="right"/>
    </w:pPr>
    <w:rPr>
      <w:b/>
    </w:rPr>
  </w:style>
  <w:style w:type="table" w:customStyle="1" w:styleId="Table-Normal">
    <w:name w:val="Table - Normal"/>
    <w:basedOn w:val="Tabel-Normal"/>
    <w:uiPriority w:val="99"/>
    <w:rsid w:val="00D27DF7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99"/>
    <w:semiHidden/>
    <w:qFormat/>
    <w:rsid w:val="00D27DF7"/>
    <w:pPr>
      <w:jc w:val="right"/>
    </w:pPr>
  </w:style>
  <w:style w:type="paragraph" w:customStyle="1" w:styleId="TabelnumreTotal">
    <w:name w:val="Tabel numre Total"/>
    <w:basedOn w:val="Tabelnumre"/>
    <w:uiPriority w:val="99"/>
    <w:semiHidden/>
    <w:qFormat/>
    <w:rsid w:val="00D27DF7"/>
    <w:rPr>
      <w:b/>
    </w:rPr>
  </w:style>
  <w:style w:type="paragraph" w:customStyle="1" w:styleId="Template">
    <w:name w:val="Template"/>
    <w:uiPriority w:val="99"/>
    <w:semiHidden/>
    <w:rsid w:val="00D27DF7"/>
    <w:pPr>
      <w:spacing w:line="220" w:lineRule="atLeast"/>
    </w:pPr>
    <w:rPr>
      <w:rFonts w:ascii="Verdana" w:hAnsi="Verdana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99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D27DF7"/>
    <w:pPr>
      <w:tabs>
        <w:tab w:val="left" w:pos="601"/>
        <w:tab w:val="left" w:pos="782"/>
      </w:tabs>
    </w:pPr>
    <w:rPr>
      <w:rFonts w:ascii="Franklin Gothic Book" w:hAnsi="Franklin Gothic Book"/>
      <w:sz w:val="16"/>
    </w:rPr>
  </w:style>
  <w:style w:type="paragraph" w:customStyle="1" w:styleId="Template-Dato">
    <w:name w:val="Template - Dato"/>
    <w:basedOn w:val="Template-Adresse"/>
    <w:uiPriority w:val="99"/>
    <w:semiHidden/>
    <w:rsid w:val="007B4BFD"/>
    <w:pPr>
      <w:spacing w:line="280" w:lineRule="atLeast"/>
    </w:pPr>
    <w:rPr>
      <w:sz w:val="20"/>
    </w:rPr>
  </w:style>
  <w:style w:type="table" w:styleId="Tabel-Gitter">
    <w:name w:val="Table Grid"/>
    <w:basedOn w:val="Tabel-Normal"/>
    <w:uiPriority w:val="99"/>
    <w:rsid w:val="00D27DF7"/>
    <w:pPr>
      <w:spacing w:line="240" w:lineRule="atLeast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mplate-JNr">
    <w:name w:val="Template - J Nr"/>
    <w:basedOn w:val="Template"/>
    <w:uiPriority w:val="99"/>
    <w:semiHidden/>
    <w:rsid w:val="00C877B7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D27DF7"/>
  </w:style>
  <w:style w:type="paragraph" w:customStyle="1" w:styleId="Template-DokumentNavn">
    <w:name w:val="Template - Dokument Navn"/>
    <w:basedOn w:val="Template"/>
    <w:next w:val="Template-Dato"/>
    <w:uiPriority w:val="99"/>
    <w:semiHidden/>
    <w:rsid w:val="006546E0"/>
    <w:pPr>
      <w:spacing w:line="240" w:lineRule="atLeast"/>
    </w:pPr>
    <w:rPr>
      <w:rFonts w:ascii="Century Schoolbook" w:hAnsi="Century Schoolbook"/>
      <w:b/>
      <w:sz w:val="32"/>
    </w:rPr>
  </w:style>
  <w:style w:type="paragraph" w:customStyle="1" w:styleId="HelpText">
    <w:name w:val="HelpText"/>
    <w:uiPriority w:val="99"/>
    <w:semiHidden/>
    <w:rsid w:val="00D27DF7"/>
    <w:rPr>
      <w:i/>
      <w:szCs w:val="24"/>
      <w:lang w:eastAsia="en-US"/>
    </w:rPr>
  </w:style>
  <w:style w:type="paragraph" w:customStyle="1" w:styleId="Template-Tekst">
    <w:name w:val="Template - Tekst"/>
    <w:basedOn w:val="Template"/>
    <w:uiPriority w:val="99"/>
    <w:semiHidden/>
    <w:rsid w:val="00735637"/>
    <w:pPr>
      <w:spacing w:line="360" w:lineRule="atLeast"/>
    </w:pPr>
  </w:style>
  <w:style w:type="paragraph" w:styleId="Markeringsbobletekst">
    <w:name w:val="Balloon Text"/>
    <w:basedOn w:val="Normal"/>
    <w:link w:val="MarkeringsbobletekstTegn"/>
    <w:uiPriority w:val="99"/>
    <w:semiHidden/>
    <w:rsid w:val="00D27D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27DF7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886AA1"/>
    <w:rPr>
      <w:color w:val="808080"/>
    </w:rPr>
  </w:style>
  <w:style w:type="paragraph" w:customStyle="1" w:styleId="Kildeangivelse">
    <w:name w:val="Kildeangivelse"/>
    <w:basedOn w:val="Normal"/>
    <w:next w:val="Normal"/>
    <w:link w:val="KildeangivelseChar"/>
    <w:uiPriority w:val="99"/>
    <w:rsid w:val="00886AA1"/>
    <w:pPr>
      <w:keepLines/>
      <w:spacing w:line="200" w:lineRule="atLeast"/>
      <w:ind w:left="822" w:right="227" w:hanging="595"/>
    </w:pPr>
    <w:rPr>
      <w:sz w:val="14"/>
      <w:szCs w:val="24"/>
      <w:lang w:eastAsia="en-US"/>
    </w:rPr>
  </w:style>
  <w:style w:type="character" w:customStyle="1" w:styleId="KildeangivelseChar">
    <w:name w:val="Kildeangivelse Char"/>
    <w:link w:val="Kildeangivelse"/>
    <w:uiPriority w:val="99"/>
    <w:locked/>
    <w:rsid w:val="00886AA1"/>
    <w:rPr>
      <w:sz w:val="14"/>
      <w:szCs w:val="24"/>
      <w:lang w:eastAsia="en-US"/>
    </w:rPr>
  </w:style>
  <w:style w:type="paragraph" w:customStyle="1" w:styleId="Pladsholdertxtfelt">
    <w:name w:val="Pladsholder txtfelt"/>
    <w:uiPriority w:val="99"/>
    <w:rsid w:val="00D27DF7"/>
    <w:pPr>
      <w:spacing w:line="240" w:lineRule="auto"/>
      <w:ind w:left="227" w:right="227"/>
    </w:pPr>
    <w:rPr>
      <w:rFonts w:ascii="Franklin Gothic Book" w:hAnsi="Franklin Gothic Book"/>
      <w:sz w:val="16"/>
      <w:szCs w:val="24"/>
      <w:lang w:eastAsia="en-US"/>
    </w:rPr>
  </w:style>
  <w:style w:type="paragraph" w:customStyle="1" w:styleId="BoksOverskrift">
    <w:name w:val="Boks Overskrift"/>
    <w:basedOn w:val="Normal"/>
    <w:uiPriority w:val="99"/>
    <w:rsid w:val="00886AA1"/>
    <w:pPr>
      <w:keepNext/>
      <w:keepLines/>
      <w:framePr w:hSpace="141" w:wrap="around" w:vAnchor="text" w:hAnchor="text" w:x="227" w:y="1"/>
      <w:tabs>
        <w:tab w:val="left" w:pos="340"/>
      </w:tabs>
      <w:spacing w:after="210" w:line="210" w:lineRule="atLeast"/>
      <w:ind w:left="227" w:right="227"/>
      <w:suppressOverlap/>
    </w:pPr>
    <w:rPr>
      <w:rFonts w:ascii="Franklin Gothic Book" w:hAnsi="Franklin Gothic Book"/>
      <w:b/>
      <w:sz w:val="16"/>
      <w:szCs w:val="24"/>
      <w:lang w:eastAsia="en-US"/>
    </w:rPr>
  </w:style>
  <w:style w:type="paragraph" w:customStyle="1" w:styleId="Tabel">
    <w:name w:val="Tabel"/>
    <w:basedOn w:val="Normal"/>
    <w:uiPriority w:val="99"/>
    <w:rsid w:val="00D27DF7"/>
    <w:rPr>
      <w:rFonts w:ascii="Franklin Gothic Book" w:hAnsi="Franklin Gothic Book"/>
      <w:sz w:val="16"/>
    </w:rPr>
  </w:style>
  <w:style w:type="paragraph" w:customStyle="1" w:styleId="Tabeltal">
    <w:name w:val="Tabel tal"/>
    <w:basedOn w:val="Tabeltekst"/>
    <w:uiPriority w:val="99"/>
    <w:rsid w:val="00D27DF7"/>
    <w:pPr>
      <w:jc w:val="right"/>
    </w:pPr>
  </w:style>
  <w:style w:type="paragraph" w:customStyle="1" w:styleId="TabeltalTotal">
    <w:name w:val="Tabel tal Total"/>
    <w:basedOn w:val="Tabeltal"/>
    <w:uiPriority w:val="99"/>
    <w:rsid w:val="00D27DF7"/>
    <w:rPr>
      <w:b/>
    </w:rPr>
  </w:style>
  <w:style w:type="paragraph" w:styleId="Bibliografi">
    <w:name w:val="Bibliography"/>
    <w:basedOn w:val="Normal"/>
    <w:next w:val="Normal"/>
    <w:uiPriority w:val="99"/>
    <w:semiHidden/>
    <w:rsid w:val="00D27DF7"/>
  </w:style>
  <w:style w:type="character" w:styleId="Bogenstitel">
    <w:name w:val="Book Title"/>
    <w:basedOn w:val="Standardskrifttypeiafsnit"/>
    <w:uiPriority w:val="99"/>
    <w:semiHidden/>
    <w:qFormat/>
    <w:rsid w:val="00D27DF7"/>
    <w:rPr>
      <w:b/>
      <w:bCs/>
      <w:i/>
      <w:iCs/>
      <w:spacing w:val="5"/>
    </w:rPr>
  </w:style>
  <w:style w:type="table" w:styleId="Farvetgitter">
    <w:name w:val="Colorful Grid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D27DF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D27DF7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27DF7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D27DF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27DF7"/>
    <w:rPr>
      <w:b/>
      <w:bCs/>
    </w:rPr>
  </w:style>
  <w:style w:type="table" w:styleId="Mrkliste">
    <w:name w:val="Dark List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kumentoversigt">
    <w:name w:val="Document Map"/>
    <w:basedOn w:val="Normal"/>
    <w:link w:val="DokumentoversigtTegn"/>
    <w:uiPriority w:val="99"/>
    <w:semiHidden/>
    <w:rsid w:val="00D27DF7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D27DF7"/>
    <w:rPr>
      <w:rFonts w:ascii="Segoe UI" w:hAnsi="Segoe UI" w:cs="Segoe UI"/>
      <w:sz w:val="16"/>
      <w:szCs w:val="16"/>
    </w:rPr>
  </w:style>
  <w:style w:type="paragraph" w:styleId="Indeks1">
    <w:name w:val="index 1"/>
    <w:basedOn w:val="Normal"/>
    <w:next w:val="Normal"/>
    <w:autoRedefine/>
    <w:uiPriority w:val="99"/>
    <w:semiHidden/>
    <w:rsid w:val="00D27DF7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D27DF7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D27DF7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D27DF7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D27DF7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D27DF7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D27DF7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D27DF7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D27DF7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D27DF7"/>
    <w:rPr>
      <w:rFonts w:eastAsiaTheme="majorEastAsia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D27DF7"/>
    <w:rPr>
      <w:i/>
      <w:iCs/>
      <w:color w:val="4F81BD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D27D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D27DF7"/>
    <w:rPr>
      <w:i/>
      <w:iCs/>
      <w:color w:val="4F81BD" w:themeColor="accent1"/>
    </w:rPr>
  </w:style>
  <w:style w:type="character" w:styleId="Kraftighenvisning">
    <w:name w:val="Intense Reference"/>
    <w:basedOn w:val="Standardskrifttypeiafsnit"/>
    <w:uiPriority w:val="99"/>
    <w:semiHidden/>
    <w:qFormat/>
    <w:rsid w:val="00D27DF7"/>
    <w:rPr>
      <w:b/>
      <w:bCs/>
      <w:smallCaps/>
      <w:color w:val="4F81BD" w:themeColor="accent1"/>
      <w:spacing w:val="5"/>
    </w:rPr>
  </w:style>
  <w:style w:type="table" w:styleId="Lystgitter">
    <w:name w:val="Light Grid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eafsnit">
    <w:name w:val="List Paragraph"/>
    <w:basedOn w:val="Normal"/>
    <w:uiPriority w:val="99"/>
    <w:semiHidden/>
    <w:qFormat/>
    <w:rsid w:val="00D27DF7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D27D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D27DF7"/>
    <w:rPr>
      <w:rFonts w:ascii="Consolas" w:hAnsi="Consolas" w:cs="Consolas"/>
    </w:rPr>
  </w:style>
  <w:style w:type="table" w:styleId="Mediumgitter1">
    <w:name w:val="Medium Grid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genafstand">
    <w:name w:val="No Spacing"/>
    <w:uiPriority w:val="99"/>
    <w:semiHidden/>
    <w:qFormat/>
    <w:rsid w:val="00D27DF7"/>
    <w:pPr>
      <w:spacing w:line="240" w:lineRule="auto"/>
    </w:pPr>
    <w:rPr>
      <w:rFonts w:ascii="Verdana" w:hAnsi="Verdana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D27DF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D27DF7"/>
    <w:rPr>
      <w:i/>
      <w:iCs/>
      <w:color w:val="404040" w:themeColor="text1" w:themeTint="BF"/>
    </w:rPr>
  </w:style>
  <w:style w:type="character" w:styleId="Svagfremhvning">
    <w:name w:val="Subtle Emphasis"/>
    <w:basedOn w:val="Standardskrifttypeiafsnit"/>
    <w:uiPriority w:val="99"/>
    <w:semiHidden/>
    <w:qFormat/>
    <w:rsid w:val="00D27DF7"/>
    <w:rPr>
      <w:i/>
      <w:iCs/>
      <w:color w:val="404040" w:themeColor="text1" w:themeTint="BF"/>
    </w:rPr>
  </w:style>
  <w:style w:type="character" w:styleId="Svaghenvisning">
    <w:name w:val="Subtle Reference"/>
    <w:basedOn w:val="Standardskrifttypeiafsnit"/>
    <w:uiPriority w:val="99"/>
    <w:semiHidden/>
    <w:qFormat/>
    <w:rsid w:val="00D27DF7"/>
    <w:rPr>
      <w:smallCaps/>
      <w:color w:val="5A5A5A" w:themeColor="text1" w:themeTint="A5"/>
    </w:rPr>
  </w:style>
  <w:style w:type="paragraph" w:styleId="Citatsamling">
    <w:name w:val="table of authorities"/>
    <w:basedOn w:val="Normal"/>
    <w:next w:val="Normal"/>
    <w:uiPriority w:val="99"/>
    <w:semiHidden/>
    <w:rsid w:val="00D27DF7"/>
    <w:pPr>
      <w:ind w:left="200" w:hanging="200"/>
    </w:pPr>
  </w:style>
  <w:style w:type="paragraph" w:styleId="Citatoverskrift">
    <w:name w:val="toa heading"/>
    <w:basedOn w:val="Normal"/>
    <w:next w:val="Normal"/>
    <w:uiPriority w:val="99"/>
    <w:semiHidden/>
    <w:rsid w:val="00D27DF7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Overskrift">
    <w:name w:val="TOC Heading"/>
    <w:basedOn w:val="Overskrift1"/>
    <w:next w:val="Normal"/>
    <w:uiPriority w:val="99"/>
    <w:semiHidden/>
    <w:qFormat/>
    <w:rsid w:val="00D27DF7"/>
    <w:pPr>
      <w:keepLines/>
      <w:spacing w:before="240"/>
      <w:outlineLvl w:val="9"/>
    </w:pPr>
    <w:rPr>
      <w:rFonts w:eastAsiaTheme="majorEastAsia" w:cstheme="majorBidi"/>
      <w:b w:val="0"/>
      <w:bCs w:val="0"/>
      <w:color w:val="365F91" w:themeColor="accent1" w:themeShade="BF"/>
      <w:sz w:val="32"/>
    </w:rPr>
  </w:style>
  <w:style w:type="paragraph" w:customStyle="1" w:styleId="Template-JNr0">
    <w:name w:val="Template - J Nr"/>
    <w:basedOn w:val="Template"/>
    <w:uiPriority w:val="99"/>
    <w:semiHidden/>
    <w:rsid w:val="00F7172A"/>
    <w:pPr>
      <w:tabs>
        <w:tab w:val="left" w:pos="601"/>
      </w:tabs>
      <w:spacing w:line="180" w:lineRule="atLeast"/>
    </w:pPr>
    <w:rPr>
      <w:rFonts w:ascii="Franklin Gothic Book" w:hAnsi="Franklin Gothic Book"/>
      <w:sz w:val="15"/>
    </w:rPr>
  </w:style>
  <w:style w:type="paragraph" w:customStyle="1" w:styleId="BMbrdtekst">
    <w:name w:val="BMbrødtekst"/>
    <w:basedOn w:val="Normal"/>
    <w:next w:val="Normal"/>
    <w:uiPriority w:val="99"/>
    <w:semiHidden/>
    <w:qFormat/>
    <w:rsid w:val="00D27DF7"/>
    <w:pPr>
      <w:spacing w:line="288" w:lineRule="auto"/>
    </w:pPr>
    <w:rPr>
      <w:rFonts w:ascii="Verdana" w:eastAsia="Calibri" w:hAnsi="Verdana" w:cs="Helvetica"/>
      <w:szCs w:val="22"/>
    </w:rPr>
  </w:style>
  <w:style w:type="paragraph" w:customStyle="1" w:styleId="Dokumentoverskrift">
    <w:name w:val="Dokumentoverskrift"/>
    <w:basedOn w:val="Normal"/>
    <w:uiPriority w:val="99"/>
    <w:semiHidden/>
    <w:rsid w:val="00D27DF7"/>
    <w:rPr>
      <w:b/>
    </w:rPr>
  </w:style>
  <w:style w:type="table" w:customStyle="1" w:styleId="GridTable1Light-Accent11">
    <w:name w:val="Grid Table 1 Light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11">
    <w:name w:val="Grid Table 2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-Accent21">
    <w:name w:val="Grid Table 2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-Accent31">
    <w:name w:val="Grid Table 2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-Accent41">
    <w:name w:val="Grid Table 2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-Accent51">
    <w:name w:val="Grid Table 2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61">
    <w:name w:val="Grid Table 2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21">
    <w:name w:val="Grid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3-Accent11">
    <w:name w:val="Grid Table 3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-Accent21">
    <w:name w:val="Grid Table 3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-Accent31">
    <w:name w:val="Grid Table 3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-Accent41">
    <w:name w:val="Grid Table 3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-Accent51">
    <w:name w:val="Grid Table 3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-Accent61">
    <w:name w:val="Grid Table 3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31">
    <w:name w:val="Grid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4-Accent11">
    <w:name w:val="Grid Table 4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21">
    <w:name w:val="Grid Table 4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-Accent31">
    <w:name w:val="Grid Table 4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-Accent41">
    <w:name w:val="Grid Table 4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-Accent51">
    <w:name w:val="Grid Table 4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61">
    <w:name w:val="Grid Table 4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41">
    <w:name w:val="Grid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5Dark-Accent11">
    <w:name w:val="Grid Table 5 Dark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-Accent21">
    <w:name w:val="Grid Table 5 Dark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-Accent31">
    <w:name w:val="Grid Table 5 Dark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-Accent41">
    <w:name w:val="Grid Table 5 Dark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-Accent51">
    <w:name w:val="Grid Table 5 Dark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-Accent61">
    <w:name w:val="Grid Table 5 Dark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5Dark1">
    <w:name w:val="Grid Table 5 Dark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6Colorful-Accent11">
    <w:name w:val="Grid Table 6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21">
    <w:name w:val="Grid Table 6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31">
    <w:name w:val="Grid Table 6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-Accent41">
    <w:name w:val="Grid Table 6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-Accent51">
    <w:name w:val="Grid Table 6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-Accent61">
    <w:name w:val="Grid Table 6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6Colorful1">
    <w:name w:val="Grid Table 6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7Colorful-Accent11">
    <w:name w:val="Grid Table 7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7Colorful1">
    <w:name w:val="Grid Table 7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1Light-Accent11">
    <w:name w:val="List Table 1 Light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-Accent21">
    <w:name w:val="List Table 1 Light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-Accent31">
    <w:name w:val="List Table 1 Light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41">
    <w:name w:val="List Table 1 Light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-Accent51">
    <w:name w:val="List Table 1 Light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-Accent61">
    <w:name w:val="List Table 1 Light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1Light1">
    <w:name w:val="List Table 1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-Accent21">
    <w:name w:val="List Table 2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-Accent31">
    <w:name w:val="List Table 2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-Accent41">
    <w:name w:val="List Table 2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-Accent51">
    <w:name w:val="List Table 2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-Accent61">
    <w:name w:val="List Table 2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1">
    <w:name w:val="List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-Accent11">
    <w:name w:val="List Table 3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31">
    <w:name w:val="List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4-Accent11">
    <w:name w:val="List Table 4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21">
    <w:name w:val="List Table 4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-Accent31">
    <w:name w:val="List Table 4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-Accent41">
    <w:name w:val="List Table 4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-Accent51">
    <w:name w:val="List Table 4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-Accent61">
    <w:name w:val="List Table 4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41">
    <w:name w:val="List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-Accent11">
    <w:name w:val="List Table 5 Dark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1">
    <w:name w:val="List Table 5 Dark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-Accent21">
    <w:name w:val="List Table 6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-Accent31">
    <w:name w:val="List Table 6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-Accent41">
    <w:name w:val="List Table 6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-Accent51">
    <w:name w:val="List Table 6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-Accent61">
    <w:name w:val="List Table 6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6Colorful1">
    <w:name w:val="List Table 6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7Colorful-Accent11">
    <w:name w:val="List Table 7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1">
    <w:name w:val="List Table 7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avnogtitel">
    <w:name w:val="Navn og titel"/>
    <w:basedOn w:val="Normal"/>
    <w:uiPriority w:val="99"/>
    <w:semiHidden/>
    <w:qFormat/>
    <w:rsid w:val="00D27DF7"/>
    <w:pPr>
      <w:jc w:val="right"/>
    </w:pPr>
  </w:style>
  <w:style w:type="table" w:customStyle="1" w:styleId="PlainTable11">
    <w:name w:val="Plain Table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27DF7"/>
    <w:rPr>
      <w:sz w:val="14"/>
    </w:rPr>
  </w:style>
  <w:style w:type="table" w:customStyle="1" w:styleId="TableGridLight1">
    <w:name w:val="Table Grid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mplate-Dokumenttype">
    <w:name w:val="Template - Dokumenttype"/>
    <w:basedOn w:val="Normal"/>
    <w:uiPriority w:val="99"/>
    <w:semiHidden/>
    <w:qFormat/>
    <w:rsid w:val="00D27DF7"/>
    <w:pPr>
      <w:spacing w:before="840"/>
    </w:pPr>
    <w:rPr>
      <w:b/>
      <w:caps/>
      <w:sz w:val="24"/>
    </w:rPr>
  </w:style>
  <w:style w:type="paragraph" w:customStyle="1" w:styleId="Template-narrow">
    <w:name w:val="Template - narrow"/>
    <w:basedOn w:val="Normal"/>
    <w:uiPriority w:val="99"/>
    <w:semiHidden/>
    <w:qFormat/>
    <w:rsid w:val="00D27DF7"/>
    <w:pPr>
      <w:spacing w:line="60" w:lineRule="exact"/>
    </w:pPr>
  </w:style>
  <w:style w:type="paragraph" w:customStyle="1" w:styleId="Template-Tjekboks">
    <w:name w:val="Template - Tjekboks"/>
    <w:basedOn w:val="Normal"/>
    <w:uiPriority w:val="99"/>
    <w:semiHidden/>
    <w:qFormat/>
    <w:rsid w:val="00D27DF7"/>
    <w:pPr>
      <w:jc w:val="center"/>
    </w:pPr>
    <w:rPr>
      <w:sz w:val="24"/>
      <w:szCs w:val="24"/>
    </w:rPr>
  </w:style>
  <w:style w:type="paragraph" w:customStyle="1" w:styleId="Template-Virksomhedsnavn0">
    <w:name w:val="Template - Virksomhedsnavn"/>
    <w:basedOn w:val="Template"/>
    <w:next w:val="Template-Adresse"/>
    <w:uiPriority w:val="99"/>
    <w:semiHidden/>
    <w:rsid w:val="00D27DF7"/>
    <w:rPr>
      <w:rFonts w:ascii="Tahoma" w:hAnsi="Tahoma"/>
      <w:b/>
      <w:sz w:val="16"/>
    </w:rPr>
  </w:style>
  <w:style w:type="character" w:customStyle="1" w:styleId="Instruktion">
    <w:name w:val="Instruktion"/>
    <w:basedOn w:val="Standardskrifttypeiafsnit"/>
    <w:uiPriority w:val="1"/>
    <w:rsid w:val="00EF7E66"/>
    <w:rPr>
      <w:i/>
      <w:noProof/>
      <w:color w:val="C0504D" w:themeColor="accent2"/>
    </w:rPr>
  </w:style>
  <w:style w:type="paragraph" w:customStyle="1" w:styleId="Default">
    <w:name w:val="Default"/>
    <w:rsid w:val="00E450A9"/>
    <w:pPr>
      <w:autoSpaceDE w:val="0"/>
      <w:autoSpaceDN w:val="0"/>
      <w:adjustRightInd w:val="0"/>
      <w:spacing w:line="240" w:lineRule="auto"/>
    </w:pPr>
    <w:rPr>
      <w:rFonts w:cs="Century Schoolboo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71D618B18C4E89877F35E88E3B9B7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F862D9E-F823-4A85-B46B-EDF59661763D}"/>
      </w:docPartPr>
      <w:docPartBody>
        <w:p w:rsidR="000E2349" w:rsidRDefault="00074C1B" w:rsidP="00074C1B">
          <w:pPr>
            <w:pStyle w:val="D571D618B18C4E89877F35E88E3B9B75"/>
          </w:pPr>
          <w:r>
            <w:t>$</w:t>
          </w:r>
          <w:r w:rsidRPr="00C32E08">
            <w:t>dossier_documentnumber</w:t>
          </w:r>
          <w:r>
            <w:t>$</w:t>
          </w:r>
          <w:r>
            <w:rPr>
              <w:rStyle w:val="Pladsholderteks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5D"/>
    <w:rsid w:val="00074C1B"/>
    <w:rsid w:val="000E2349"/>
    <w:rsid w:val="00257012"/>
    <w:rsid w:val="002601D4"/>
    <w:rsid w:val="002B2B32"/>
    <w:rsid w:val="002C695C"/>
    <w:rsid w:val="00313F38"/>
    <w:rsid w:val="0032427B"/>
    <w:rsid w:val="003723C9"/>
    <w:rsid w:val="00391D4A"/>
    <w:rsid w:val="003B0A33"/>
    <w:rsid w:val="003B298F"/>
    <w:rsid w:val="003C5FF5"/>
    <w:rsid w:val="003E1E92"/>
    <w:rsid w:val="00453E8E"/>
    <w:rsid w:val="004564D3"/>
    <w:rsid w:val="00456E23"/>
    <w:rsid w:val="005127E4"/>
    <w:rsid w:val="00533A73"/>
    <w:rsid w:val="0055725D"/>
    <w:rsid w:val="005917D0"/>
    <w:rsid w:val="005F6578"/>
    <w:rsid w:val="00622EF1"/>
    <w:rsid w:val="00642BDC"/>
    <w:rsid w:val="00681A8E"/>
    <w:rsid w:val="00692C92"/>
    <w:rsid w:val="006A6A1E"/>
    <w:rsid w:val="006D3E34"/>
    <w:rsid w:val="006E2C3D"/>
    <w:rsid w:val="007314FA"/>
    <w:rsid w:val="007522B7"/>
    <w:rsid w:val="0078030D"/>
    <w:rsid w:val="00780945"/>
    <w:rsid w:val="0080668C"/>
    <w:rsid w:val="008C2B17"/>
    <w:rsid w:val="008F03E6"/>
    <w:rsid w:val="00943B35"/>
    <w:rsid w:val="009517F1"/>
    <w:rsid w:val="009561E2"/>
    <w:rsid w:val="00977B82"/>
    <w:rsid w:val="00982258"/>
    <w:rsid w:val="009A5CDD"/>
    <w:rsid w:val="009C1A7D"/>
    <w:rsid w:val="00A21AA1"/>
    <w:rsid w:val="00A415D4"/>
    <w:rsid w:val="00AA2853"/>
    <w:rsid w:val="00B57A15"/>
    <w:rsid w:val="00B7139E"/>
    <w:rsid w:val="00B731B5"/>
    <w:rsid w:val="00BB6880"/>
    <w:rsid w:val="00BE3FFA"/>
    <w:rsid w:val="00BF124F"/>
    <w:rsid w:val="00C86DF4"/>
    <w:rsid w:val="00D2022C"/>
    <w:rsid w:val="00DA7FC4"/>
    <w:rsid w:val="00E473F6"/>
    <w:rsid w:val="00EA219E"/>
    <w:rsid w:val="00F56698"/>
    <w:rsid w:val="00F77477"/>
    <w:rsid w:val="00FA3D6C"/>
    <w:rsid w:val="00FD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074C1B"/>
    <w:rPr>
      <w:color w:val="808080"/>
    </w:rPr>
  </w:style>
  <w:style w:type="paragraph" w:customStyle="1" w:styleId="DE8403D1850D482CA333694B910209C9">
    <w:name w:val="DE8403D1850D482CA333694B910209C9"/>
    <w:rsid w:val="0032427B"/>
    <w:pPr>
      <w:spacing w:after="160" w:line="259" w:lineRule="auto"/>
    </w:pPr>
  </w:style>
  <w:style w:type="paragraph" w:customStyle="1" w:styleId="D571D618B18C4E89877F35E88E3B9B75">
    <w:name w:val="D571D618B18C4E89877F35E88E3B9B75"/>
    <w:rsid w:val="00074C1B"/>
    <w:pPr>
      <w:spacing w:after="160" w:line="259" w:lineRule="auto"/>
    </w:pPr>
    <w:rPr>
      <w:lang w:val="da-DK" w:eastAsia="da-D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DocumentNumber gbs:loadFromGrowBusiness="OnProduce" gbs:saveInGrowBusiness="False" gbs:connected="true" gbs:recno="" gbs:entity="" gbs:datatype="string" gbs:key="3894133319"/>
  <gbs:Title gbs:loadFromGrowBusiness="OnProduce" gbs:saveInGrowBusiness="False" gbs:connected="true" gbs:recno="" gbs:entity="" gbs:datatype="string" gbs:key="1105067808">Skriv en sigende overskrift, der er dækkende for sagen</gbs:Title>
  <gbs:DocumentNumber gbs:loadFromGrowBusiness="OnProduce" gbs:saveInGrowBusiness="False" gbs:connected="true" gbs:recno="" gbs:entity="" gbs:datatype="string" gbs:key="3079075240"/>
</gbs:GrowBusinessDocument>
</file>

<file path=customXml/itemProps1.xml><?xml version="1.0" encoding="utf-8"?>
<ds:datastoreItem xmlns:ds="http://schemas.openxmlformats.org/officeDocument/2006/customXml" ds:itemID="{86C62501-49AA-4A2C-A26A-E04E9B4043F8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</Words>
  <Characters>446</Characters>
  <Application>Microsoft Office Word</Application>
  <DocSecurity>0</DocSecurity>
  <Lines>21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NOTAT</vt:lpstr>
    </vt:vector>
  </TitlesOfParts>
  <Company>Kulturministeriet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KUM</dc:creator>
  <cp:lastModifiedBy>Andreas Riegels Vestergaard</cp:lastModifiedBy>
  <cp:revision>34</cp:revision>
  <dcterms:created xsi:type="dcterms:W3CDTF">2021-06-07T07:05:00Z</dcterms:created>
  <dcterms:modified xsi:type="dcterms:W3CDTF">2024-11-15T10:00:00Z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ShowGeneralPanel">
    <vt:lpwstr>True</vt:lpwstr>
  </property>
  <property fmtid="{D5CDD505-2E9C-101B-9397-08002B2CF9AE}" pid="4" name="SD_BrandingGraphicBehavior">
    <vt:lpwstr>Standard</vt:lpwstr>
  </property>
  <property fmtid="{D5CDD505-2E9C-101B-9397-08002B2CF9AE}" pid="5" name="SD_DocumentLanguage">
    <vt:lpwstr>da-DK</vt:lpwstr>
  </property>
  <property fmtid="{D5CDD505-2E9C-101B-9397-08002B2CF9AE}" pid="6" name="sdDocumentDate">
    <vt:lpwstr>45467</vt:lpwstr>
  </property>
  <property fmtid="{D5CDD505-2E9C-101B-9397-08002B2CF9AE}" pid="7" name="sdDocumentDateFormat">
    <vt:lpwstr>da-DK:d. MMMM yyyy</vt:lpwstr>
  </property>
  <property fmtid="{D5CDD505-2E9C-101B-9397-08002B2CF9AE}" pid="8" name="SD_DocumentLanguageString">
    <vt:lpwstr>Dansk</vt:lpwstr>
  </property>
  <property fmtid="{D5CDD505-2E9C-101B-9397-08002B2CF9AE}" pid="9" name="SD_CtlText_Usersettings_Userprofile">
    <vt:lpwstr>Birgitta</vt:lpwstr>
  </property>
  <property fmtid="{D5CDD505-2E9C-101B-9397-08002B2CF9AE}" pid="10" name="SD_UserprofileName">
    <vt:lpwstr>Birgitta</vt:lpwstr>
  </property>
  <property fmtid="{D5CDD505-2E9C-101B-9397-08002B2CF9AE}" pid="11" name="SD_Office_OFF_ID">
    <vt:lpwstr>3</vt:lpwstr>
  </property>
  <property fmtid="{D5CDD505-2E9C-101B-9397-08002B2CF9AE}" pid="12" name="CurrentOfficeID">
    <vt:lpwstr>3</vt:lpwstr>
  </property>
  <property fmtid="{D5CDD505-2E9C-101B-9397-08002B2CF9AE}" pid="13" name="SD_Office_OFF_Display">
    <vt:lpwstr>Kulturministeriet</vt:lpwstr>
  </property>
  <property fmtid="{D5CDD505-2E9C-101B-9397-08002B2CF9AE}" pid="14" name="SD_Office_OFF_Designmaster">
    <vt:lpwstr>KUM</vt:lpwstr>
  </property>
  <property fmtid="{D5CDD505-2E9C-101B-9397-08002B2CF9AE}" pid="15" name="SD_Office_OFF_Name">
    <vt:lpwstr/>
  </property>
  <property fmtid="{D5CDD505-2E9C-101B-9397-08002B2CF9AE}" pid="16" name="SD_Office_OFF_Name_EN">
    <vt:lpwstr/>
  </property>
  <property fmtid="{D5CDD505-2E9C-101B-9397-08002B2CF9AE}" pid="17" name="SD_Office_OFF_Sekretariatet">
    <vt:lpwstr/>
  </property>
  <property fmtid="{D5CDD505-2E9C-101B-9397-08002B2CF9AE}" pid="18" name="SD_Office_OFF_Sekretariatet_EN">
    <vt:lpwstr/>
  </property>
  <property fmtid="{D5CDD505-2E9C-101B-9397-08002B2CF9AE}" pid="19" name="SD_Office_OFF_Ministeriet">
    <vt:lpwstr>Kulturministeriet</vt:lpwstr>
  </property>
  <property fmtid="{D5CDD505-2E9C-101B-9397-08002B2CF9AE}" pid="20" name="SD_Office_OFF_Ministeriet_EN">
    <vt:lpwstr>Ministry of Culture</vt:lpwstr>
  </property>
  <property fmtid="{D5CDD505-2E9C-101B-9397-08002B2CF9AE}" pid="21" name="SD_Office_OFF_Address">
    <vt:lpwstr>Nybrogade 2¤1203 København K</vt:lpwstr>
  </property>
  <property fmtid="{D5CDD505-2E9C-101B-9397-08002B2CF9AE}" pid="22" name="SD_Office_OFF_Address_EN">
    <vt:lpwstr>2 Nybrogade¤DK-1203 Copenhagen K</vt:lpwstr>
  </property>
  <property fmtid="{D5CDD505-2E9C-101B-9397-08002B2CF9AE}" pid="23" name="SD_Office_OFF_Footeradress">
    <vt:lpwstr/>
  </property>
  <property fmtid="{D5CDD505-2E9C-101B-9397-08002B2CF9AE}" pid="24" name="SD_Office_OFF_Footeradress_EN">
    <vt:lpwstr/>
  </property>
  <property fmtid="{D5CDD505-2E9C-101B-9397-08002B2CF9AE}" pid="25" name="SD_Office_OFF_Tel">
    <vt:lpwstr>33 92 33 70</vt:lpwstr>
  </property>
  <property fmtid="{D5CDD505-2E9C-101B-9397-08002B2CF9AE}" pid="26" name="SD_Office_OFF_Tel_EN">
    <vt:lpwstr>+45 33 92 33 70</vt:lpwstr>
  </property>
  <property fmtid="{D5CDD505-2E9C-101B-9397-08002B2CF9AE}" pid="27" name="SD_Office_OFF_Fax">
    <vt:lpwstr>33 91 33 88</vt:lpwstr>
  </property>
  <property fmtid="{D5CDD505-2E9C-101B-9397-08002B2CF9AE}" pid="28" name="SD_Office_OFF_Fax_EN">
    <vt:lpwstr>+45 33 91 33 88</vt:lpwstr>
  </property>
  <property fmtid="{D5CDD505-2E9C-101B-9397-08002B2CF9AE}" pid="29" name="SD_Office_OFF_Email">
    <vt:lpwstr>E-mail#:#kum@kum.dk</vt:lpwstr>
  </property>
  <property fmtid="{D5CDD505-2E9C-101B-9397-08002B2CF9AE}" pid="30" name="SD_Office_OFF_Web">
    <vt:lpwstr>Web#:#www.kum.dk</vt:lpwstr>
  </property>
  <property fmtid="{D5CDD505-2E9C-101B-9397-08002B2CF9AE}" pid="31" name="SD_Office_OFF_ShowTitleInDocument">
    <vt:lpwstr>TRUE</vt:lpwstr>
  </property>
  <property fmtid="{D5CDD505-2E9C-101B-9397-08002B2CF9AE}" pid="32" name="SD_Office_OFF_Salutation">
    <vt:lpwstr>Med venlig hilsen</vt:lpwstr>
  </property>
  <property fmtid="{D5CDD505-2E9C-101B-9397-08002B2CF9AE}" pid="33" name="SD_Office_OFF_Salutation_EN">
    <vt:lpwstr>Best regards</vt:lpwstr>
  </property>
  <property fmtid="{D5CDD505-2E9C-101B-9397-08002B2CF9AE}" pid="34" name="SD_Office_OFF_SalutationName">
    <vt:lpwstr/>
  </property>
  <property fmtid="{D5CDD505-2E9C-101B-9397-08002B2CF9AE}" pid="35" name="SD_Office_OFF_ImageDefinition">
    <vt:lpwstr>Logo_KUM</vt:lpwstr>
  </property>
  <property fmtid="{D5CDD505-2E9C-101B-9397-08002B2CF9AE}" pid="36" name="USR_Name">
    <vt:lpwstr>Birgitta Sander Hjortsø</vt:lpwstr>
  </property>
  <property fmtid="{D5CDD505-2E9C-101B-9397-08002B2CF9AE}" pid="37" name="SD_USR_Title">
    <vt:lpwstr>Chefjurist</vt:lpwstr>
  </property>
  <property fmtid="{D5CDD505-2E9C-101B-9397-08002B2CF9AE}" pid="38" name="SD_USR_Enhedsnavn">
    <vt:lpwstr>Jura og Ophavsret</vt:lpwstr>
  </property>
  <property fmtid="{D5CDD505-2E9C-101B-9397-08002B2CF9AE}" pid="39" name="SD_USR_Fagomraade">
    <vt:lpwstr/>
  </property>
  <property fmtid="{D5CDD505-2E9C-101B-9397-08002B2CF9AE}" pid="40" name="SD_USR_Phone">
    <vt:lpwstr>+45 51 48 13 30</vt:lpwstr>
  </property>
  <property fmtid="{D5CDD505-2E9C-101B-9397-08002B2CF9AE}" pid="41" name="SD_USR_Email">
    <vt:lpwstr>bmsh@kum.dk</vt:lpwstr>
  </property>
  <property fmtid="{D5CDD505-2E9C-101B-9397-08002B2CF9AE}" pid="42" name="DocumentInfoFinished">
    <vt:lpwstr>True</vt:lpwstr>
  </property>
  <property fmtid="{D5CDD505-2E9C-101B-9397-08002B2CF9AE}" pid="43" name="ContentRemapped">
    <vt:lpwstr>true</vt:lpwstr>
  </property>
</Properties>
</file>