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2F4ED" w14:textId="55E9DBD3" w:rsidR="004A72DD" w:rsidRPr="005738AD" w:rsidRDefault="005738AD" w:rsidP="004A72DD">
      <w:r>
        <w:t>Til høringsparterne</w:t>
      </w:r>
    </w:p>
    <w:p w14:paraId="2B710D32" w14:textId="07A307A5" w:rsidR="00927BFE" w:rsidRDefault="00927BFE" w:rsidP="00402500">
      <w:pPr>
        <w:pStyle w:val="Template-Dato"/>
      </w:pPr>
    </w:p>
    <w:p w14:paraId="1468FE31" w14:textId="0072CD4F" w:rsidR="005738AD" w:rsidRDefault="005738AD" w:rsidP="00402500">
      <w:pPr>
        <w:pStyle w:val="Template-Dato"/>
      </w:pPr>
    </w:p>
    <w:p w14:paraId="4F3AF28A" w14:textId="77777777" w:rsidR="005738AD" w:rsidRPr="005738AD" w:rsidRDefault="005738AD" w:rsidP="00402500">
      <w:pPr>
        <w:pStyle w:val="Template-Dato"/>
      </w:pPr>
    </w:p>
    <w:p w14:paraId="0508616E" w14:textId="73580F0D" w:rsidR="00AA68A4" w:rsidRPr="005738AD" w:rsidRDefault="0040280E" w:rsidP="00AA68A4">
      <w:pPr>
        <w:pStyle w:val="Template-Dato"/>
        <w:jc w:val="right"/>
      </w:pPr>
      <w:bookmarkStart w:id="0" w:name="SD_FLD_Date"/>
      <w:r w:rsidRPr="0040280E">
        <w:t>15</w:t>
      </w:r>
      <w:r w:rsidR="006C6D4D" w:rsidRPr="0040280E">
        <w:t>.</w:t>
      </w:r>
      <w:r w:rsidR="00400812" w:rsidRPr="0040280E">
        <w:t xml:space="preserve"> </w:t>
      </w:r>
      <w:r w:rsidR="00935DD5" w:rsidRPr="0040280E">
        <w:t>november</w:t>
      </w:r>
      <w:r w:rsidR="00935DD5">
        <w:t xml:space="preserve"> </w:t>
      </w:r>
      <w:r w:rsidR="005738AD">
        <w:t>2024</w:t>
      </w:r>
      <w:bookmarkEnd w:id="0"/>
    </w:p>
    <w:p w14:paraId="337EDEDA" w14:textId="7BA5D364" w:rsidR="00935DD5" w:rsidRPr="00935DD5" w:rsidRDefault="00935DD5" w:rsidP="00B16C40">
      <w:pPr>
        <w:spacing w:after="240"/>
        <w:rPr>
          <w:b/>
        </w:rPr>
      </w:pPr>
      <w:r w:rsidRPr="00935DD5">
        <w:rPr>
          <w:b/>
        </w:rPr>
        <w:t>Høring over udkast til bekendtgørelse om musikalske grundkurser</w:t>
      </w:r>
    </w:p>
    <w:p w14:paraId="13B99EF7" w14:textId="2E96974E" w:rsidR="00935DD5" w:rsidRDefault="00935DD5" w:rsidP="00B16C40">
      <w:pPr>
        <w:spacing w:after="240"/>
      </w:pPr>
      <w:r>
        <w:t>Kulturministeriet sender hermed udkast til bekendtgørelse om musikalske grundkurser i offentlig høring.</w:t>
      </w:r>
    </w:p>
    <w:p w14:paraId="7FB71DB8" w14:textId="4CFA5FC0" w:rsidR="002A6702" w:rsidRDefault="00935DD5" w:rsidP="00B16C40">
      <w:pPr>
        <w:spacing w:after="240"/>
      </w:pPr>
      <w:r>
        <w:t>Hensigten med oprettelsen af denne bekendtgørelse er</w:t>
      </w:r>
      <w:r w:rsidR="002A6702">
        <w:t xml:space="preserve"> at fastsætte nærmere regler for de musikalske grundkurser, herunder organisering og kursusfaglige retningslinjer. </w:t>
      </w:r>
    </w:p>
    <w:p w14:paraId="72F8506B" w14:textId="7DCD4A56" w:rsidR="00935DD5" w:rsidRDefault="002A6702" w:rsidP="00B16C40">
      <w:pPr>
        <w:spacing w:after="240"/>
      </w:pPr>
      <w:r>
        <w:t>Bemyndigelsesbestemmelsen til at fastsætte nærmere regler for de musikalske grundkurser bliver tilvejebragt ved en ændring af lov om musik, som</w:t>
      </w:r>
      <w:r w:rsidR="009F76C2">
        <w:t xml:space="preserve"> netop er blevet fremsat og</w:t>
      </w:r>
      <w:r>
        <w:t xml:space="preserve"> forventes at træde i kraft </w:t>
      </w:r>
      <w:r w:rsidR="00FD63BB">
        <w:t>1. januar 2025.</w:t>
      </w:r>
      <w:r>
        <w:t xml:space="preserve"> </w:t>
      </w:r>
    </w:p>
    <w:p w14:paraId="3D0D99A2" w14:textId="401757C1" w:rsidR="005738AD" w:rsidRDefault="00935DD5" w:rsidP="005738AD">
      <w:r>
        <w:t>Bekendtgørelsen forventes at træde</w:t>
      </w:r>
      <w:r w:rsidR="005738AD">
        <w:t xml:space="preserve"> i kraft </w:t>
      </w:r>
      <w:r w:rsidR="006C6D4D">
        <w:t xml:space="preserve">d. </w:t>
      </w:r>
      <w:r w:rsidR="005738AD">
        <w:t xml:space="preserve">1. januar 2025. </w:t>
      </w:r>
    </w:p>
    <w:p w14:paraId="1CCBD493" w14:textId="77777777" w:rsidR="005738AD" w:rsidRDefault="005738AD" w:rsidP="005738AD"/>
    <w:p w14:paraId="7C53ED55" w14:textId="68FC7D63" w:rsidR="005738AD" w:rsidRDefault="005738AD" w:rsidP="005738AD">
      <w:r>
        <w:t xml:space="preserve">Kulturministeriet skal anmode om eventuelle bemærkninger til lovudkastet </w:t>
      </w:r>
      <w:r w:rsidRPr="00F75D60">
        <w:rPr>
          <w:b/>
        </w:rPr>
        <w:t xml:space="preserve">senest </w:t>
      </w:r>
      <w:r w:rsidR="0040280E" w:rsidRPr="0040280E">
        <w:rPr>
          <w:b/>
        </w:rPr>
        <w:t>13</w:t>
      </w:r>
      <w:r w:rsidR="00EF7D2C" w:rsidRPr="0040280E">
        <w:rPr>
          <w:b/>
        </w:rPr>
        <w:t xml:space="preserve">. </w:t>
      </w:r>
      <w:r w:rsidR="00935DD5" w:rsidRPr="0040280E">
        <w:rPr>
          <w:b/>
        </w:rPr>
        <w:t>december</w:t>
      </w:r>
      <w:r w:rsidR="00EF7D2C" w:rsidRPr="0040280E">
        <w:rPr>
          <w:b/>
        </w:rPr>
        <w:t xml:space="preserve"> 2024</w:t>
      </w:r>
      <w:r w:rsidR="006C6D4D" w:rsidRPr="0040280E">
        <w:rPr>
          <w:b/>
        </w:rPr>
        <w:t>.</w:t>
      </w:r>
      <w:bookmarkStart w:id="1" w:name="_GoBack"/>
      <w:bookmarkEnd w:id="1"/>
    </w:p>
    <w:p w14:paraId="087FB84B" w14:textId="77777777" w:rsidR="005738AD" w:rsidRDefault="005738AD" w:rsidP="005738AD"/>
    <w:p w14:paraId="4641EF01" w14:textId="6A944B58" w:rsidR="005738AD" w:rsidRPr="005738AD" w:rsidRDefault="005738AD" w:rsidP="005738AD">
      <w:r>
        <w:t xml:space="preserve">Høringssvar bedes sendt til </w:t>
      </w:r>
      <w:r w:rsidR="00EF7D2C" w:rsidRPr="00B16C40">
        <w:rPr>
          <w:rStyle w:val="Hyperlink"/>
        </w:rPr>
        <w:t>kum@kum.dk</w:t>
      </w:r>
      <w:r w:rsidR="00EF7D2C">
        <w:t xml:space="preserve"> med [</w:t>
      </w:r>
      <w:hyperlink r:id="rId9" w:history="1">
        <w:r w:rsidR="00B16C40">
          <w:rPr>
            <w:rStyle w:val="Hyperlink"/>
          </w:rPr>
          <w:t>masj</w:t>
        </w:r>
        <w:r w:rsidRPr="00334D17">
          <w:rPr>
            <w:rStyle w:val="Hyperlink"/>
          </w:rPr>
          <w:t>@kum.dk</w:t>
        </w:r>
      </w:hyperlink>
      <w:r>
        <w:t xml:space="preserve"> </w:t>
      </w:r>
      <w:r w:rsidR="00B16C40">
        <w:t xml:space="preserve">og </w:t>
      </w:r>
      <w:hyperlink r:id="rId10" w:history="1">
        <w:r w:rsidR="00EF7D2C" w:rsidRPr="00D41496">
          <w:rPr>
            <w:rStyle w:val="Hyperlink"/>
          </w:rPr>
          <w:t>anrv@kum.dk</w:t>
        </w:r>
      </w:hyperlink>
      <w:r w:rsidR="00EF7D2C">
        <w:t xml:space="preserve">] i kopi </w:t>
      </w:r>
      <w:r>
        <w:t>(cc). Eventuelle spørgsmål til lovudkastet kan ret</w:t>
      </w:r>
      <w:r w:rsidR="005C7031">
        <w:t xml:space="preserve">tes til </w:t>
      </w:r>
      <w:r w:rsidR="00EF7D2C">
        <w:t xml:space="preserve">[fuldmægtig, Andreas Riegels Vestergaard, </w:t>
      </w:r>
      <w:r w:rsidR="005C7031">
        <w:t>på</w:t>
      </w:r>
      <w:r w:rsidR="00935DD5">
        <w:t xml:space="preserve"> e-mail </w:t>
      </w:r>
      <w:r w:rsidR="00935DD5" w:rsidRPr="00935DD5">
        <w:rPr>
          <w:rStyle w:val="Hyperlink"/>
        </w:rPr>
        <w:t>anrv@kum.dk</w:t>
      </w:r>
      <w:r w:rsidR="005C7031">
        <w:t xml:space="preserve"> </w:t>
      </w:r>
      <w:r w:rsidR="00935DD5">
        <w:t>eller telefon</w:t>
      </w:r>
      <w:r w:rsidR="005C7031">
        <w:t xml:space="preserve"> </w:t>
      </w:r>
      <w:r w:rsidR="00EF7D2C">
        <w:t>2</w:t>
      </w:r>
      <w:r w:rsidR="005C7031">
        <w:t xml:space="preserve">1 </w:t>
      </w:r>
      <w:r w:rsidR="00EF7D2C">
        <w:t>53</w:t>
      </w:r>
      <w:r w:rsidR="005C7031">
        <w:t xml:space="preserve"> </w:t>
      </w:r>
      <w:r w:rsidR="00EF7D2C">
        <w:t>67</w:t>
      </w:r>
      <w:r w:rsidR="005C7031">
        <w:t xml:space="preserve"> 3</w:t>
      </w:r>
      <w:r w:rsidR="00EF7D2C">
        <w:t>9</w:t>
      </w:r>
      <w:r w:rsidR="001A0074">
        <w:t>.</w:t>
      </w:r>
      <w:r w:rsidR="00EF7D2C">
        <w:t>]</w:t>
      </w:r>
      <w:r w:rsidR="00FD63BB">
        <w:br/>
      </w:r>
    </w:p>
    <w:p w14:paraId="5561E066" w14:textId="0DB9DE6E" w:rsidR="00736658" w:rsidRPr="005738AD" w:rsidRDefault="005738AD" w:rsidP="00C769F5">
      <w:pPr>
        <w:keepNext/>
        <w:keepLines/>
      </w:pPr>
      <w:bookmarkStart w:id="2" w:name="SD_OFF_Salutation"/>
      <w:r>
        <w:t>Med venlig hilsen</w:t>
      </w:r>
      <w:bookmarkEnd w:id="2"/>
    </w:p>
    <w:p w14:paraId="26EA9148" w14:textId="77777777" w:rsidR="002E326D" w:rsidRPr="005738AD" w:rsidRDefault="002E326D" w:rsidP="00C769F5">
      <w:pPr>
        <w:keepNext/>
        <w:keepLines/>
      </w:pPr>
    </w:p>
    <w:p w14:paraId="0FD44409" w14:textId="030E0CD6" w:rsidR="00270BA3" w:rsidRPr="005738AD" w:rsidRDefault="00B16C40" w:rsidP="00EE1C0D">
      <w:pPr>
        <w:keepNext/>
      </w:pPr>
      <w:r w:rsidRPr="00B16C40">
        <w:t xml:space="preserve">Mathilde Sylvest-Johansen </w:t>
      </w:r>
    </w:p>
    <w:p w14:paraId="2F01508F" w14:textId="3A02DFF4" w:rsidR="00235316" w:rsidRPr="005738AD" w:rsidRDefault="00B16C40" w:rsidP="006D079F">
      <w:r>
        <w:t>Souschef</w:t>
      </w:r>
    </w:p>
    <w:sectPr w:rsidR="00235316" w:rsidRPr="005738AD" w:rsidSect="00542E6A"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2438" w:right="2495" w:bottom="1701" w:left="1247" w:header="56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6DDC4" w14:textId="77777777" w:rsidR="002A7677" w:rsidRDefault="002A7677">
      <w:r>
        <w:separator/>
      </w:r>
    </w:p>
  </w:endnote>
  <w:endnote w:type="continuationSeparator" w:id="0">
    <w:p w14:paraId="32B0B8DB" w14:textId="77777777" w:rsidR="002A7677" w:rsidRDefault="002A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36EE5" w14:textId="73EDC393" w:rsidR="0094029C" w:rsidRDefault="0094029C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74CF8C" wp14:editId="35E24C82">
              <wp:simplePos x="0" y="0"/>
              <wp:positionH relativeFrom="page">
                <wp:posOffset>0</wp:posOffset>
              </wp:positionH>
              <wp:positionV relativeFrom="page">
                <wp:posOffset>9966325</wp:posOffset>
              </wp:positionV>
              <wp:extent cx="7560000" cy="720000"/>
              <wp:effectExtent l="0" t="0" r="3175" b="444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8C187A7" w14:textId="65D5039D" w:rsidR="0094029C" w:rsidRPr="0094029C" w:rsidRDefault="005738AD" w:rsidP="0094029C">
                          <w:pPr>
                            <w:jc w:val="center"/>
                            <w:rPr>
                              <w:rFonts w:ascii="Franklin Gothic Book" w:hAnsi="Franklin Gothic Book"/>
                              <w:sz w:val="17"/>
                            </w:rPr>
                          </w:pPr>
                          <w:bookmarkStart w:id="3" w:name="SD_LAN_Page"/>
                          <w:r>
                            <w:rPr>
                              <w:rStyle w:val="Sidetal"/>
                              <w:rFonts w:ascii="Franklin Gothic Book" w:hAnsi="Franklin Gothic Book"/>
                            </w:rPr>
                            <w:t>Side</w:t>
                          </w:r>
                          <w:bookmarkEnd w:id="3"/>
                          <w:r w:rsidR="0094029C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t xml:space="preserve"> </w:t>
                          </w:r>
                          <w:r w:rsidR="0094029C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begin"/>
                          </w:r>
                          <w:r w:rsidR="0094029C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instrText xml:space="preserve">PAGE </w:instrText>
                          </w:r>
                          <w:r w:rsidR="0094029C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separate"/>
                          </w:r>
                          <w:r w:rsidR="00FD63BB">
                            <w:rPr>
                              <w:rStyle w:val="Sidetal"/>
                              <w:rFonts w:ascii="Franklin Gothic Book" w:hAnsi="Franklin Gothic Book"/>
                              <w:noProof/>
                            </w:rPr>
                            <w:t>2</w:t>
                          </w:r>
                          <w:r w:rsidR="0094029C" w:rsidRPr="00E5599C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4CF8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784.75pt;width:595.3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" filled="f" fillcolor="white [3201]" stroked="f" strokeweight=".5pt">
              <v:textbox inset="0,0,0,0">
                <w:txbxContent>
                  <w:p w14:paraId="38C187A7" w14:textId="65D5039D" w:rsidR="0094029C" w:rsidRPr="0094029C" w:rsidRDefault="005738AD" w:rsidP="0094029C">
                    <w:pPr>
                      <w:jc w:val="center"/>
                      <w:rPr>
                        <w:rFonts w:ascii="Franklin Gothic Book" w:hAnsi="Franklin Gothic Book"/>
                        <w:sz w:val="17"/>
                      </w:rPr>
                    </w:pPr>
                    <w:bookmarkStart w:id="4" w:name="SD_LAN_Page"/>
                    <w:r>
                      <w:rPr>
                        <w:rStyle w:val="Sidetal"/>
                        <w:rFonts w:ascii="Franklin Gothic Book" w:hAnsi="Franklin Gothic Book"/>
                      </w:rPr>
                      <w:t>Side</w:t>
                    </w:r>
                    <w:bookmarkEnd w:id="4"/>
                    <w:r w:rsidR="0094029C" w:rsidRPr="00E5599C">
                      <w:rPr>
                        <w:rStyle w:val="Sidetal"/>
                        <w:rFonts w:ascii="Franklin Gothic Book" w:hAnsi="Franklin Gothic Book"/>
                      </w:rPr>
                      <w:t xml:space="preserve"> </w:t>
                    </w:r>
                    <w:r w:rsidR="0094029C" w:rsidRPr="00E5599C">
                      <w:rPr>
                        <w:rStyle w:val="Sidetal"/>
                        <w:rFonts w:ascii="Franklin Gothic Book" w:hAnsi="Franklin Gothic Book"/>
                      </w:rPr>
                      <w:fldChar w:fldCharType="begin"/>
                    </w:r>
                    <w:r w:rsidR="0094029C" w:rsidRPr="00E5599C">
                      <w:rPr>
                        <w:rStyle w:val="Sidetal"/>
                        <w:rFonts w:ascii="Franklin Gothic Book" w:hAnsi="Franklin Gothic Book"/>
                      </w:rPr>
                      <w:instrText xml:space="preserve">PAGE </w:instrText>
                    </w:r>
                    <w:r w:rsidR="0094029C" w:rsidRPr="00E5599C">
                      <w:rPr>
                        <w:rStyle w:val="Sidetal"/>
                        <w:rFonts w:ascii="Franklin Gothic Book" w:hAnsi="Franklin Gothic Book"/>
                      </w:rPr>
                      <w:fldChar w:fldCharType="separate"/>
                    </w:r>
                    <w:r w:rsidR="00FD63BB">
                      <w:rPr>
                        <w:rStyle w:val="Sidetal"/>
                        <w:rFonts w:ascii="Franklin Gothic Book" w:hAnsi="Franklin Gothic Book"/>
                        <w:noProof/>
                      </w:rPr>
                      <w:t>2</w:t>
                    </w:r>
                    <w:r w:rsidR="0094029C" w:rsidRPr="00E5599C">
                      <w:rPr>
                        <w:rStyle w:val="Sidetal"/>
                        <w:rFonts w:ascii="Franklin Gothic Book" w:hAnsi="Franklin Gothic Book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4B6AC" w14:textId="77777777" w:rsidR="004A72DD" w:rsidRDefault="004A72DD" w:rsidP="004A72DD">
    <w:pPr>
      <w:pStyle w:val="Sidefod"/>
      <w:rPr>
        <w:lang w:val="en-US"/>
      </w:rPr>
    </w:pPr>
    <w:bookmarkStart w:id="14" w:name="_Hlk878006"/>
  </w:p>
  <w:p w14:paraId="7460D639" w14:textId="77777777" w:rsidR="004A72DD" w:rsidRPr="00433FD9" w:rsidRDefault="004A72DD" w:rsidP="004A72DD">
    <w:pPr>
      <w:pStyle w:val="Sidefod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073EB8" wp14:editId="2AFDF5FB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584000" cy="475200"/>
              <wp:effectExtent l="0" t="0" r="0" b="1270"/>
              <wp:wrapNone/>
              <wp:docPr id="1" name="Dok.No.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4000" cy="47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BAE0864" w14:textId="77777777" w:rsidR="004A72DD" w:rsidRPr="00F65788" w:rsidRDefault="004A72DD" w:rsidP="004A72DD">
                          <w:pPr>
                            <w:pStyle w:val="Template-JN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GB"/>
                            </w:rPr>
                            <w:t>Dok</w:t>
                          </w:r>
                          <w:r w:rsidRPr="005577E0">
                            <w:rPr>
                              <w:lang w:val="en-GB"/>
                            </w:rPr>
                            <w:t>. nr.</w:t>
                          </w:r>
                          <w:r w:rsidRPr="005577E0">
                            <w:rPr>
                              <w:lang w:val="en-GB"/>
                            </w:rPr>
                            <w:tab/>
                          </w:r>
                          <w:sdt>
                            <w:sdtPr>
                              <w:tag w:val="DocumentNumber"/>
                              <w:id w:val="-1215892056"/>
                              <w:placeholder>
                                <w:docPart w:val="7D8368EF3CF7471DAED333DF0C3A15FD"/>
                              </w:placeholder>
                              <w:showingPlcHdr/>
                              <w:dataBinding w:prefixMappings="xmlns:gbs='http://www.software-innovation.no/growBusinessDocument'" w:xpath="/gbs:GrowBusinessDocument/gbs:DocumentNumber[@gbs:key='3079075240']" w:storeItemID="{A086C036-B2F1-4DF4-9BDA-5E26A042E2F2}"/>
                              <w:text/>
                            </w:sdtPr>
                            <w:sdtEndPr/>
                            <w:sdtContent>
                              <w:r>
                                <w:t>174808</w:t>
                              </w:r>
                              <w:r>
                                <w:rPr>
                                  <w:rStyle w:val="Pladsholdertekst"/>
                                  <w:lang w:val="en-US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073EB8" id="_x0000_t202" coordsize="21600,21600" o:spt="202" path="m,l,21600r21600,l21600,xe">
              <v:stroke joinstyle="miter"/>
              <v:path gradientshapeok="t" o:connecttype="rect"/>
            </v:shapetype>
            <v:shape id="Dok.No." o:spid="_x0000_s1028" type="#_x0000_t202" style="position:absolute;margin-left:73.5pt;margin-top:0;width:124.7pt;height:37.4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" filled="f" fillcolor="white [3201]" stroked="f" strokeweight=".5pt">
              <v:textbox inset="0,0,0,0">
                <w:txbxContent>
                  <w:p w14:paraId="4BAE0864" w14:textId="77777777" w:rsidR="004A72DD" w:rsidRPr="00F65788" w:rsidRDefault="004A72DD" w:rsidP="004A72DD">
                    <w:pPr>
                      <w:pStyle w:val="Template-JNr"/>
                      <w:rPr>
                        <w:lang w:val="en-US"/>
                      </w:rPr>
                    </w:pPr>
                    <w:r>
                      <w:rPr>
                        <w:lang w:val="en-GB"/>
                      </w:rPr>
                      <w:t>Dok</w:t>
                    </w:r>
                    <w:r w:rsidRPr="005577E0">
                      <w:rPr>
                        <w:lang w:val="en-GB"/>
                      </w:rPr>
                      <w:t>. nr.</w:t>
                    </w:r>
                    <w:r w:rsidRPr="005577E0">
                      <w:rPr>
                        <w:lang w:val="en-GB"/>
                      </w:rPr>
                      <w:tab/>
                    </w:r>
                    <w:sdt>
                      <w:sdtPr>
                        <w:tag w:val="DocumentNumber"/>
                        <w:id w:val="-1215892056"/>
                        <w:placeholder>
                          <w:docPart w:val="7D8368EF3CF7471DAED333DF0C3A15FD"/>
                        </w:placeholder>
                        <w:showingPlcHdr/>
                        <w:dataBinding w:prefixMappings="xmlns:gbs='http://www.software-innovation.no/growBusinessDocument'" w:xpath="/gbs:GrowBusinessDocument/gbs:DocumentNumber[@gbs:key='3079075240']" w:storeItemID="{A086C036-B2F1-4DF4-9BDA-5E26A042E2F2}"/>
                        <w:text/>
                      </w:sdtPr>
                      <w:sdtEndPr/>
                      <w:sdtContent>
                        <w:r>
                          <w:t>174808</w:t>
                        </w:r>
                        <w:r>
                          <w:rPr>
                            <w:rStyle w:val="Pladsholdertekst"/>
                            <w:lang w:val="en-US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  <w10:wrap anchorx="margin" anchory="page"/>
            </v:shape>
          </w:pict>
        </mc:Fallback>
      </mc:AlternateContent>
    </w:r>
  </w:p>
  <w:bookmarkEnd w:id="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ADEA9" w14:textId="77777777" w:rsidR="002A7677" w:rsidRDefault="002A7677">
      <w:r>
        <w:separator/>
      </w:r>
    </w:p>
  </w:footnote>
  <w:footnote w:type="continuationSeparator" w:id="0">
    <w:p w14:paraId="7A7AB279" w14:textId="77777777" w:rsidR="002A7677" w:rsidRDefault="002A7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31744" w14:textId="2D49D859" w:rsidR="009B0474" w:rsidRDefault="00811FFD" w:rsidP="009B0474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C846B87" wp14:editId="6A322969">
              <wp:simplePos x="0" y="0"/>
              <wp:positionH relativeFrom="page">
                <wp:posOffset>5976620</wp:posOffset>
              </wp:positionH>
              <wp:positionV relativeFrom="page">
                <wp:posOffset>1487170</wp:posOffset>
              </wp:positionV>
              <wp:extent cx="1497330" cy="2287905"/>
              <wp:effectExtent l="0" t="0" r="7620" b="17145"/>
              <wp:wrapNone/>
              <wp:docPr id="2" name="Coloph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7330" cy="2287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70591" w14:textId="77777777" w:rsidR="00564020" w:rsidRPr="006346C0" w:rsidRDefault="00564020" w:rsidP="003D2E35">
                          <w:pPr>
                            <w:pStyle w:val="Template-Virksomhedsnavn"/>
                          </w:pPr>
                          <w:bookmarkStart w:id="4" w:name="SD_OFF_Name"/>
                          <w:bookmarkEnd w:id="4"/>
                        </w:p>
                        <w:p w14:paraId="65CD5D1F" w14:textId="77777777" w:rsidR="00564020" w:rsidRPr="00374E97" w:rsidRDefault="00564020" w:rsidP="003D2E35">
                          <w:pPr>
                            <w:pStyle w:val="Template-Adresse"/>
                          </w:pPr>
                          <w:bookmarkStart w:id="5" w:name="SD_OFF_Sekretariatet"/>
                          <w:bookmarkEnd w:id="5"/>
                        </w:p>
                        <w:p w14:paraId="127A591D" w14:textId="7DEA1108" w:rsidR="003D2E35" w:rsidRPr="005D4AAE" w:rsidRDefault="005738AD" w:rsidP="006346C0">
                          <w:pPr>
                            <w:pStyle w:val="Template-Virksomhedsnavn"/>
                          </w:pPr>
                          <w:bookmarkStart w:id="6" w:name="SD_OFF_Ministeriet"/>
                          <w:r w:rsidRPr="005738AD">
                            <w:t>Kulturministeriet</w:t>
                          </w:r>
                          <w:bookmarkEnd w:id="6"/>
                        </w:p>
                        <w:p w14:paraId="34E84078" w14:textId="361FC4C6" w:rsidR="003D2E35" w:rsidRDefault="005738AD" w:rsidP="003D2E35">
                          <w:pPr>
                            <w:pStyle w:val="Template-Adresse"/>
                          </w:pPr>
                          <w:bookmarkStart w:id="7" w:name="SD_OFF_Address"/>
                          <w:r>
                            <w:t>Nybrogade 2</w:t>
                          </w:r>
                          <w:r>
                            <w:br/>
                            <w:t>1203 København K</w:t>
                          </w:r>
                          <w:bookmarkEnd w:id="7"/>
                        </w:p>
                        <w:p w14:paraId="4CFE1223" w14:textId="77777777" w:rsidR="003D2E35" w:rsidRDefault="003D2E35" w:rsidP="003D2E35">
                          <w:pPr>
                            <w:pStyle w:val="Template-Adresse"/>
                          </w:pPr>
                        </w:p>
                        <w:p w14:paraId="380916D1" w14:textId="07952AD3" w:rsidR="00235316" w:rsidRPr="005738AD" w:rsidRDefault="005738AD" w:rsidP="00235316">
                          <w:pPr>
                            <w:pStyle w:val="Template-Adresse"/>
                          </w:pPr>
                          <w:bookmarkStart w:id="8" w:name="SD_LAN_Tel"/>
                          <w:bookmarkStart w:id="9" w:name="HIF_SD_OFF_Tel"/>
                          <w:r w:rsidRPr="005738AD">
                            <w:t>Tel</w:t>
                          </w:r>
                          <w:bookmarkEnd w:id="8"/>
                          <w:r w:rsidR="00235316" w:rsidRPr="005738AD">
                            <w:tab/>
                            <w:t>:</w:t>
                          </w:r>
                          <w:r w:rsidR="00235316" w:rsidRPr="005738AD">
                            <w:tab/>
                          </w:r>
                          <w:bookmarkStart w:id="10" w:name="SD_OFF_Tel"/>
                          <w:r w:rsidRPr="005738AD">
                            <w:t>33 92 33 70</w:t>
                          </w:r>
                          <w:bookmarkEnd w:id="10"/>
                        </w:p>
                        <w:p w14:paraId="4FBD117D" w14:textId="38269F60" w:rsidR="00235316" w:rsidRPr="005738AD" w:rsidRDefault="005738AD" w:rsidP="00235316">
                          <w:pPr>
                            <w:pStyle w:val="Template-Adresse"/>
                          </w:pPr>
                          <w:bookmarkStart w:id="11" w:name="SD_OFF_Email"/>
                          <w:bookmarkStart w:id="12" w:name="HIF_SD_OFF_Email"/>
                          <w:bookmarkEnd w:id="9"/>
                          <w:r w:rsidRPr="005738AD">
                            <w:t>E-mail</w:t>
                          </w:r>
                          <w:r w:rsidRPr="005738AD">
                            <w:tab/>
                            <w:t>:</w:t>
                          </w:r>
                          <w:r w:rsidRPr="005738AD">
                            <w:tab/>
                            <w:t>kum@kum.dk</w:t>
                          </w:r>
                          <w:bookmarkEnd w:id="11"/>
                        </w:p>
                        <w:p w14:paraId="601E7315" w14:textId="771B840E" w:rsidR="00564020" w:rsidRPr="009F61C8" w:rsidRDefault="005738AD" w:rsidP="00235316">
                          <w:pPr>
                            <w:pStyle w:val="Template-Adresse"/>
                          </w:pPr>
                          <w:bookmarkStart w:id="13" w:name="SD_OFF_Web"/>
                          <w:bookmarkEnd w:id="12"/>
                          <w:r>
                            <w:t>Web</w:t>
                          </w:r>
                          <w:r>
                            <w:tab/>
                            <w:t>:</w:t>
                          </w:r>
                          <w:r>
                            <w:tab/>
                            <w:t>www.kum.dk</w:t>
                          </w:r>
                          <w:bookmarkEnd w:id="13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846B87" id="_x0000_t202" coordsize="21600,21600" o:spt="202" path="m,l,21600r21600,l21600,xe">
              <v:stroke joinstyle="miter"/>
              <v:path gradientshapeok="t" o:connecttype="rect"/>
            </v:shapetype>
            <v:shape id="Colophon" o:spid="_x0000_s1027" type="#_x0000_t202" style="position:absolute;margin-left:470.6pt;margin-top:117.1pt;width:117.9pt;height:180.1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" filled="f" stroked="f">
              <v:textbox inset="0,0,0,0">
                <w:txbxContent>
                  <w:p w14:paraId="1CE70591" w14:textId="77777777" w:rsidR="00564020" w:rsidRPr="006346C0" w:rsidRDefault="00564020" w:rsidP="003D2E35">
                    <w:pPr>
                      <w:pStyle w:val="Template-Virksomhedsnavn"/>
                    </w:pPr>
                    <w:bookmarkStart w:id="15" w:name="SD_OFF_Name"/>
                    <w:bookmarkEnd w:id="15"/>
                  </w:p>
                  <w:p w14:paraId="65CD5D1F" w14:textId="77777777" w:rsidR="00564020" w:rsidRPr="00374E97" w:rsidRDefault="00564020" w:rsidP="003D2E35">
                    <w:pPr>
                      <w:pStyle w:val="Template-Adresse"/>
                    </w:pPr>
                    <w:bookmarkStart w:id="16" w:name="SD_OFF_Sekretariatet"/>
                    <w:bookmarkEnd w:id="16"/>
                  </w:p>
                  <w:p w14:paraId="127A591D" w14:textId="7DEA1108" w:rsidR="003D2E35" w:rsidRPr="005D4AAE" w:rsidRDefault="005738AD" w:rsidP="006346C0">
                    <w:pPr>
                      <w:pStyle w:val="Template-Virksomhedsnavn"/>
                    </w:pPr>
                    <w:bookmarkStart w:id="17" w:name="SD_OFF_Ministeriet"/>
                    <w:r w:rsidRPr="005738AD">
                      <w:t>Kulturministeriet</w:t>
                    </w:r>
                    <w:bookmarkEnd w:id="17"/>
                  </w:p>
                  <w:p w14:paraId="34E84078" w14:textId="361FC4C6" w:rsidR="003D2E35" w:rsidRDefault="005738AD" w:rsidP="003D2E35">
                    <w:pPr>
                      <w:pStyle w:val="Template-Adresse"/>
                    </w:pPr>
                    <w:bookmarkStart w:id="18" w:name="SD_OFF_Address"/>
                    <w:r>
                      <w:t>Nybrogade 2</w:t>
                    </w:r>
                    <w:r>
                      <w:br/>
                      <w:t>1203 København K</w:t>
                    </w:r>
                    <w:bookmarkEnd w:id="18"/>
                  </w:p>
                  <w:p w14:paraId="4CFE1223" w14:textId="77777777" w:rsidR="003D2E35" w:rsidRDefault="003D2E35" w:rsidP="003D2E35">
                    <w:pPr>
                      <w:pStyle w:val="Template-Adresse"/>
                    </w:pPr>
                  </w:p>
                  <w:p w14:paraId="380916D1" w14:textId="07952AD3" w:rsidR="00235316" w:rsidRPr="005738AD" w:rsidRDefault="005738AD" w:rsidP="00235316">
                    <w:pPr>
                      <w:pStyle w:val="Template-Adresse"/>
                    </w:pPr>
                    <w:bookmarkStart w:id="19" w:name="SD_LAN_Tel"/>
                    <w:bookmarkStart w:id="20" w:name="HIF_SD_OFF_Tel"/>
                    <w:r w:rsidRPr="005738AD">
                      <w:t>Tel</w:t>
                    </w:r>
                    <w:bookmarkEnd w:id="19"/>
                    <w:r w:rsidR="00235316" w:rsidRPr="005738AD">
                      <w:tab/>
                      <w:t>:</w:t>
                    </w:r>
                    <w:r w:rsidR="00235316" w:rsidRPr="005738AD">
                      <w:tab/>
                    </w:r>
                    <w:bookmarkStart w:id="21" w:name="SD_OFF_Tel"/>
                    <w:r w:rsidRPr="005738AD">
                      <w:t>33 92 33 70</w:t>
                    </w:r>
                    <w:bookmarkEnd w:id="21"/>
                  </w:p>
                  <w:p w14:paraId="4FBD117D" w14:textId="38269F60" w:rsidR="00235316" w:rsidRPr="005738AD" w:rsidRDefault="005738AD" w:rsidP="00235316">
                    <w:pPr>
                      <w:pStyle w:val="Template-Adresse"/>
                    </w:pPr>
                    <w:bookmarkStart w:id="22" w:name="SD_OFF_Email"/>
                    <w:bookmarkStart w:id="23" w:name="HIF_SD_OFF_Email"/>
                    <w:bookmarkEnd w:id="20"/>
                    <w:r w:rsidRPr="005738AD">
                      <w:t>E-mail</w:t>
                    </w:r>
                    <w:r w:rsidRPr="005738AD">
                      <w:tab/>
                      <w:t>:</w:t>
                    </w:r>
                    <w:r w:rsidRPr="005738AD">
                      <w:tab/>
                      <w:t>kum@kum.dk</w:t>
                    </w:r>
                    <w:bookmarkEnd w:id="22"/>
                  </w:p>
                  <w:p w14:paraId="601E7315" w14:textId="771B840E" w:rsidR="00564020" w:rsidRPr="009F61C8" w:rsidRDefault="005738AD" w:rsidP="00235316">
                    <w:pPr>
                      <w:pStyle w:val="Template-Adresse"/>
                    </w:pPr>
                    <w:bookmarkStart w:id="24" w:name="SD_OFF_Web"/>
                    <w:bookmarkEnd w:id="23"/>
                    <w:r>
                      <w:t>Web</w:t>
                    </w:r>
                    <w:r>
                      <w:tab/>
                      <w:t>:</w:t>
                    </w:r>
                    <w:r>
                      <w:tab/>
                      <w:t>www.kum.dk</w:t>
                    </w:r>
                    <w:bookmarkEnd w:id="24"/>
                  </w:p>
                </w:txbxContent>
              </v:textbox>
              <w10:wrap anchorx="page" anchory="page"/>
            </v:shape>
          </w:pict>
        </mc:Fallback>
      </mc:AlternateContent>
    </w:r>
  </w:p>
  <w:p w14:paraId="22205BA7" w14:textId="0DFA309A" w:rsidR="00564020" w:rsidRDefault="005738AD">
    <w:pPr>
      <w:pStyle w:val="Sidehoved"/>
    </w:pPr>
    <w:r>
      <w:rPr>
        <w:noProof/>
      </w:rPr>
      <w:drawing>
        <wp:anchor distT="0" distB="0" distL="114300" distR="114300" simplePos="0" relativeHeight="251654143" behindDoc="0" locked="0" layoutInCell="1" allowOverlap="1" wp14:anchorId="5227358C" wp14:editId="741BA1D0">
          <wp:simplePos x="0" y="0"/>
          <wp:positionH relativeFrom="page">
            <wp:posOffset>5629910</wp:posOffset>
          </wp:positionH>
          <wp:positionV relativeFrom="page">
            <wp:posOffset>410210</wp:posOffset>
          </wp:positionV>
          <wp:extent cx="1695450" cy="619760"/>
          <wp:effectExtent l="0" t="0" r="0" b="8890"/>
          <wp:wrapNone/>
          <wp:docPr id="3" name="Logo_HIDE_1_2" descr="#decor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619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56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84B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82C23"/>
    <w:multiLevelType w:val="hybridMultilevel"/>
    <w:tmpl w:val="F57C3E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6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CB3B03"/>
    <w:multiLevelType w:val="multilevel"/>
    <w:tmpl w:val="1FF0AE94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734C7605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7E20588C"/>
    <w:multiLevelType w:val="multilevel"/>
    <w:tmpl w:val="6FB043B0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20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7"/>
  </w:num>
  <w:num w:numId="15">
    <w:abstractNumId w:val="18"/>
  </w:num>
  <w:num w:numId="16">
    <w:abstractNumId w:val="16"/>
  </w:num>
  <w:num w:numId="17">
    <w:abstractNumId w:val="11"/>
  </w:num>
  <w:num w:numId="18">
    <w:abstractNumId w:val="13"/>
  </w:num>
  <w:num w:numId="19">
    <w:abstractNumId w:val="9"/>
  </w:num>
  <w:num w:numId="20">
    <w:abstractNumId w:val="8"/>
  </w:num>
  <w:num w:numId="21">
    <w:abstractNumId w:val="20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a-DK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4A"/>
    <w:rsid w:val="00000B33"/>
    <w:rsid w:val="000035B8"/>
    <w:rsid w:val="00003E34"/>
    <w:rsid w:val="00020BEC"/>
    <w:rsid w:val="000421D4"/>
    <w:rsid w:val="000479F1"/>
    <w:rsid w:val="00051A09"/>
    <w:rsid w:val="0005323E"/>
    <w:rsid w:val="00060C7A"/>
    <w:rsid w:val="00066058"/>
    <w:rsid w:val="00075951"/>
    <w:rsid w:val="00084C8F"/>
    <w:rsid w:val="00086791"/>
    <w:rsid w:val="00091E1C"/>
    <w:rsid w:val="0009589C"/>
    <w:rsid w:val="000B0B8C"/>
    <w:rsid w:val="000B0DAA"/>
    <w:rsid w:val="000D2F72"/>
    <w:rsid w:val="000D6E63"/>
    <w:rsid w:val="000F43B7"/>
    <w:rsid w:val="000F7890"/>
    <w:rsid w:val="001145BB"/>
    <w:rsid w:val="0012489C"/>
    <w:rsid w:val="00136081"/>
    <w:rsid w:val="00153477"/>
    <w:rsid w:val="00157192"/>
    <w:rsid w:val="00184008"/>
    <w:rsid w:val="00186F7F"/>
    <w:rsid w:val="00187E4F"/>
    <w:rsid w:val="00192812"/>
    <w:rsid w:val="001959FA"/>
    <w:rsid w:val="00196EA5"/>
    <w:rsid w:val="001A0074"/>
    <w:rsid w:val="001B007C"/>
    <w:rsid w:val="001B60D9"/>
    <w:rsid w:val="001D217D"/>
    <w:rsid w:val="001D3754"/>
    <w:rsid w:val="001E573E"/>
    <w:rsid w:val="001F4DC2"/>
    <w:rsid w:val="001F5535"/>
    <w:rsid w:val="002025BF"/>
    <w:rsid w:val="002130A0"/>
    <w:rsid w:val="00213D2D"/>
    <w:rsid w:val="0021533E"/>
    <w:rsid w:val="00216BE3"/>
    <w:rsid w:val="002171DE"/>
    <w:rsid w:val="00225446"/>
    <w:rsid w:val="00235316"/>
    <w:rsid w:val="00245897"/>
    <w:rsid w:val="00270BA3"/>
    <w:rsid w:val="0028576E"/>
    <w:rsid w:val="00293C5B"/>
    <w:rsid w:val="002A44AD"/>
    <w:rsid w:val="002A660E"/>
    <w:rsid w:val="002A667B"/>
    <w:rsid w:val="002A6702"/>
    <w:rsid w:val="002A7677"/>
    <w:rsid w:val="002E326D"/>
    <w:rsid w:val="002F186C"/>
    <w:rsid w:val="002F2D9E"/>
    <w:rsid w:val="002F42CF"/>
    <w:rsid w:val="00307C1C"/>
    <w:rsid w:val="003135FB"/>
    <w:rsid w:val="00313DC4"/>
    <w:rsid w:val="00324AFB"/>
    <w:rsid w:val="00331493"/>
    <w:rsid w:val="00337BB2"/>
    <w:rsid w:val="00337CE9"/>
    <w:rsid w:val="0035615D"/>
    <w:rsid w:val="00366763"/>
    <w:rsid w:val="00374E97"/>
    <w:rsid w:val="0037538B"/>
    <w:rsid w:val="00382B23"/>
    <w:rsid w:val="003854AE"/>
    <w:rsid w:val="00394CD9"/>
    <w:rsid w:val="003A2AD9"/>
    <w:rsid w:val="003A6FA8"/>
    <w:rsid w:val="003B19D6"/>
    <w:rsid w:val="003D2E35"/>
    <w:rsid w:val="003D36C6"/>
    <w:rsid w:val="003E02E0"/>
    <w:rsid w:val="003E6170"/>
    <w:rsid w:val="00400812"/>
    <w:rsid w:val="00402500"/>
    <w:rsid w:val="0040280E"/>
    <w:rsid w:val="00412F1D"/>
    <w:rsid w:val="00416F19"/>
    <w:rsid w:val="004246AE"/>
    <w:rsid w:val="00425B7A"/>
    <w:rsid w:val="0043074C"/>
    <w:rsid w:val="00436D9D"/>
    <w:rsid w:val="00451159"/>
    <w:rsid w:val="00467F29"/>
    <w:rsid w:val="004731CD"/>
    <w:rsid w:val="00493AA0"/>
    <w:rsid w:val="00494B69"/>
    <w:rsid w:val="00496F5F"/>
    <w:rsid w:val="004A72DD"/>
    <w:rsid w:val="004B2437"/>
    <w:rsid w:val="004B6658"/>
    <w:rsid w:val="004C354A"/>
    <w:rsid w:val="004D3775"/>
    <w:rsid w:val="004D6EA6"/>
    <w:rsid w:val="004F042B"/>
    <w:rsid w:val="004F3E1E"/>
    <w:rsid w:val="005001B3"/>
    <w:rsid w:val="00504494"/>
    <w:rsid w:val="00507AA4"/>
    <w:rsid w:val="00510949"/>
    <w:rsid w:val="00514B59"/>
    <w:rsid w:val="005219C9"/>
    <w:rsid w:val="00537D43"/>
    <w:rsid w:val="00540A0E"/>
    <w:rsid w:val="00542E6A"/>
    <w:rsid w:val="00545F55"/>
    <w:rsid w:val="005502FF"/>
    <w:rsid w:val="005529CF"/>
    <w:rsid w:val="00554C4C"/>
    <w:rsid w:val="00560C7A"/>
    <w:rsid w:val="00562977"/>
    <w:rsid w:val="00563890"/>
    <w:rsid w:val="005638A7"/>
    <w:rsid w:val="00564020"/>
    <w:rsid w:val="00570BB3"/>
    <w:rsid w:val="0057364D"/>
    <w:rsid w:val="005738AD"/>
    <w:rsid w:val="00573AF7"/>
    <w:rsid w:val="005802EE"/>
    <w:rsid w:val="00582D02"/>
    <w:rsid w:val="0058456B"/>
    <w:rsid w:val="0058629E"/>
    <w:rsid w:val="00586DA4"/>
    <w:rsid w:val="00587EE3"/>
    <w:rsid w:val="005A0389"/>
    <w:rsid w:val="005C0E72"/>
    <w:rsid w:val="005C7031"/>
    <w:rsid w:val="005D0448"/>
    <w:rsid w:val="005D29CA"/>
    <w:rsid w:val="005D4AAE"/>
    <w:rsid w:val="005E0F17"/>
    <w:rsid w:val="005E2F40"/>
    <w:rsid w:val="005E6CB9"/>
    <w:rsid w:val="006144FB"/>
    <w:rsid w:val="0061510D"/>
    <w:rsid w:val="00621FCE"/>
    <w:rsid w:val="006346C0"/>
    <w:rsid w:val="0063667D"/>
    <w:rsid w:val="00636F19"/>
    <w:rsid w:val="0065008E"/>
    <w:rsid w:val="006532EC"/>
    <w:rsid w:val="00665819"/>
    <w:rsid w:val="00685007"/>
    <w:rsid w:val="00691067"/>
    <w:rsid w:val="006A19F4"/>
    <w:rsid w:val="006A3F32"/>
    <w:rsid w:val="006B31EC"/>
    <w:rsid w:val="006C1E16"/>
    <w:rsid w:val="006C6D4D"/>
    <w:rsid w:val="006D079F"/>
    <w:rsid w:val="006D18E0"/>
    <w:rsid w:val="006E0A2F"/>
    <w:rsid w:val="006E351E"/>
    <w:rsid w:val="006E694D"/>
    <w:rsid w:val="006E7E68"/>
    <w:rsid w:val="006F438F"/>
    <w:rsid w:val="006F4884"/>
    <w:rsid w:val="00701478"/>
    <w:rsid w:val="00724348"/>
    <w:rsid w:val="00732D0A"/>
    <w:rsid w:val="00736658"/>
    <w:rsid w:val="007668D5"/>
    <w:rsid w:val="007712FC"/>
    <w:rsid w:val="007842A2"/>
    <w:rsid w:val="00785CED"/>
    <w:rsid w:val="007903CC"/>
    <w:rsid w:val="0079049A"/>
    <w:rsid w:val="007947D7"/>
    <w:rsid w:val="007955B4"/>
    <w:rsid w:val="007A04C4"/>
    <w:rsid w:val="007A70F2"/>
    <w:rsid w:val="007B27C1"/>
    <w:rsid w:val="007B4C9C"/>
    <w:rsid w:val="007B7889"/>
    <w:rsid w:val="007B7B39"/>
    <w:rsid w:val="007D5B8C"/>
    <w:rsid w:val="007E224E"/>
    <w:rsid w:val="007F2600"/>
    <w:rsid w:val="007F6E8D"/>
    <w:rsid w:val="00811FFD"/>
    <w:rsid w:val="008151CB"/>
    <w:rsid w:val="00822FE1"/>
    <w:rsid w:val="00832817"/>
    <w:rsid w:val="00841F21"/>
    <w:rsid w:val="00842BEA"/>
    <w:rsid w:val="00843AD5"/>
    <w:rsid w:val="008518FD"/>
    <w:rsid w:val="00863559"/>
    <w:rsid w:val="008739A3"/>
    <w:rsid w:val="0089409B"/>
    <w:rsid w:val="008A50AD"/>
    <w:rsid w:val="008A6A76"/>
    <w:rsid w:val="008B4B11"/>
    <w:rsid w:val="008C6FA9"/>
    <w:rsid w:val="008D166D"/>
    <w:rsid w:val="008D3DA8"/>
    <w:rsid w:val="008E34A4"/>
    <w:rsid w:val="008E6205"/>
    <w:rsid w:val="008F03DB"/>
    <w:rsid w:val="00900E34"/>
    <w:rsid w:val="00927BFE"/>
    <w:rsid w:val="00930E78"/>
    <w:rsid w:val="0093445B"/>
    <w:rsid w:val="00935DD5"/>
    <w:rsid w:val="009373DF"/>
    <w:rsid w:val="0094029C"/>
    <w:rsid w:val="00942B27"/>
    <w:rsid w:val="009508BA"/>
    <w:rsid w:val="00960867"/>
    <w:rsid w:val="00962513"/>
    <w:rsid w:val="009675DB"/>
    <w:rsid w:val="009704EB"/>
    <w:rsid w:val="0097283E"/>
    <w:rsid w:val="0097500E"/>
    <w:rsid w:val="0099242A"/>
    <w:rsid w:val="00995AE1"/>
    <w:rsid w:val="009A06B6"/>
    <w:rsid w:val="009A1EF5"/>
    <w:rsid w:val="009A1F81"/>
    <w:rsid w:val="009A38B4"/>
    <w:rsid w:val="009B0474"/>
    <w:rsid w:val="009B63C4"/>
    <w:rsid w:val="009C04EB"/>
    <w:rsid w:val="009C1EAA"/>
    <w:rsid w:val="009C372B"/>
    <w:rsid w:val="009C3A4A"/>
    <w:rsid w:val="009D3340"/>
    <w:rsid w:val="009F27A2"/>
    <w:rsid w:val="009F5751"/>
    <w:rsid w:val="009F61C8"/>
    <w:rsid w:val="009F76C2"/>
    <w:rsid w:val="00A03CD2"/>
    <w:rsid w:val="00A05A07"/>
    <w:rsid w:val="00A155E3"/>
    <w:rsid w:val="00A4102C"/>
    <w:rsid w:val="00A43A6A"/>
    <w:rsid w:val="00A53F1F"/>
    <w:rsid w:val="00A55AC6"/>
    <w:rsid w:val="00A603B5"/>
    <w:rsid w:val="00A83DE5"/>
    <w:rsid w:val="00A8621D"/>
    <w:rsid w:val="00A94B6E"/>
    <w:rsid w:val="00AA68A4"/>
    <w:rsid w:val="00AC148F"/>
    <w:rsid w:val="00AC1A0D"/>
    <w:rsid w:val="00AE3910"/>
    <w:rsid w:val="00AF6680"/>
    <w:rsid w:val="00B00944"/>
    <w:rsid w:val="00B07F5A"/>
    <w:rsid w:val="00B124BC"/>
    <w:rsid w:val="00B133AA"/>
    <w:rsid w:val="00B16C40"/>
    <w:rsid w:val="00B32762"/>
    <w:rsid w:val="00B355C4"/>
    <w:rsid w:val="00B47D66"/>
    <w:rsid w:val="00B6410C"/>
    <w:rsid w:val="00B7423C"/>
    <w:rsid w:val="00B85A75"/>
    <w:rsid w:val="00B962EF"/>
    <w:rsid w:val="00BA2C8D"/>
    <w:rsid w:val="00BA56DF"/>
    <w:rsid w:val="00BC3C7C"/>
    <w:rsid w:val="00BD582E"/>
    <w:rsid w:val="00BD59BA"/>
    <w:rsid w:val="00BE7FBE"/>
    <w:rsid w:val="00C14931"/>
    <w:rsid w:val="00C278E8"/>
    <w:rsid w:val="00C5349B"/>
    <w:rsid w:val="00C765DB"/>
    <w:rsid w:val="00C769F5"/>
    <w:rsid w:val="00C95998"/>
    <w:rsid w:val="00C95CD0"/>
    <w:rsid w:val="00CA0509"/>
    <w:rsid w:val="00CA2135"/>
    <w:rsid w:val="00CB2E97"/>
    <w:rsid w:val="00CC5858"/>
    <w:rsid w:val="00CD10A8"/>
    <w:rsid w:val="00CD5BDE"/>
    <w:rsid w:val="00CE1EEC"/>
    <w:rsid w:val="00CE4F48"/>
    <w:rsid w:val="00CE575A"/>
    <w:rsid w:val="00CF367C"/>
    <w:rsid w:val="00CF7F30"/>
    <w:rsid w:val="00D13849"/>
    <w:rsid w:val="00D13FCF"/>
    <w:rsid w:val="00D27834"/>
    <w:rsid w:val="00D3791D"/>
    <w:rsid w:val="00D416A3"/>
    <w:rsid w:val="00D42BED"/>
    <w:rsid w:val="00D54D7B"/>
    <w:rsid w:val="00D57062"/>
    <w:rsid w:val="00DA0479"/>
    <w:rsid w:val="00DA0F26"/>
    <w:rsid w:val="00DA2555"/>
    <w:rsid w:val="00DB456F"/>
    <w:rsid w:val="00DC22C4"/>
    <w:rsid w:val="00DC3E1B"/>
    <w:rsid w:val="00DD194E"/>
    <w:rsid w:val="00DE0A7B"/>
    <w:rsid w:val="00DE6A38"/>
    <w:rsid w:val="00DF7BE1"/>
    <w:rsid w:val="00E07B7B"/>
    <w:rsid w:val="00E114F6"/>
    <w:rsid w:val="00E13080"/>
    <w:rsid w:val="00E14B72"/>
    <w:rsid w:val="00E20D41"/>
    <w:rsid w:val="00E33F80"/>
    <w:rsid w:val="00E4007A"/>
    <w:rsid w:val="00E44E8A"/>
    <w:rsid w:val="00E54B43"/>
    <w:rsid w:val="00E5599C"/>
    <w:rsid w:val="00E56728"/>
    <w:rsid w:val="00E56D19"/>
    <w:rsid w:val="00E76E42"/>
    <w:rsid w:val="00E92C97"/>
    <w:rsid w:val="00E9513F"/>
    <w:rsid w:val="00E96D37"/>
    <w:rsid w:val="00EA336B"/>
    <w:rsid w:val="00EA609A"/>
    <w:rsid w:val="00ED0BEF"/>
    <w:rsid w:val="00ED153A"/>
    <w:rsid w:val="00ED79B2"/>
    <w:rsid w:val="00EE1796"/>
    <w:rsid w:val="00EE1C0D"/>
    <w:rsid w:val="00EF1556"/>
    <w:rsid w:val="00EF3576"/>
    <w:rsid w:val="00EF36FB"/>
    <w:rsid w:val="00EF7D2C"/>
    <w:rsid w:val="00F053CE"/>
    <w:rsid w:val="00F0673C"/>
    <w:rsid w:val="00F06918"/>
    <w:rsid w:val="00F06B6D"/>
    <w:rsid w:val="00F11826"/>
    <w:rsid w:val="00F279F7"/>
    <w:rsid w:val="00F32B01"/>
    <w:rsid w:val="00F343F5"/>
    <w:rsid w:val="00F34915"/>
    <w:rsid w:val="00F40E66"/>
    <w:rsid w:val="00F5313A"/>
    <w:rsid w:val="00F649E3"/>
    <w:rsid w:val="00F75D60"/>
    <w:rsid w:val="00F760CC"/>
    <w:rsid w:val="00F822C0"/>
    <w:rsid w:val="00F8279C"/>
    <w:rsid w:val="00F82D3E"/>
    <w:rsid w:val="00F86BFC"/>
    <w:rsid w:val="00F94BCD"/>
    <w:rsid w:val="00FB32D9"/>
    <w:rsid w:val="00FC435B"/>
    <w:rsid w:val="00FD2E19"/>
    <w:rsid w:val="00FD63BB"/>
    <w:rsid w:val="00FE0AE4"/>
    <w:rsid w:val="00FF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47263E"/>
  <w15:docId w15:val="{297A0494-CDFD-438F-9017-D902D1C8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="Times New Roman" w:hAnsi="Century Schoolbook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unhideWhenUsed="1" w:qFormat="1"/>
    <w:lsdException w:name="heading 4" w:uiPriority="1" w:unhideWhenUsed="1"/>
    <w:lsdException w:name="heading 5" w:uiPriority="1" w:unhideWhenUsed="1"/>
    <w:lsdException w:name="heading 6" w:uiPriority="1" w:unhideWhenUsed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0" w:unhideWhenUsed="1"/>
    <w:lsdException w:name="toc 2" w:semiHidden="1" w:uiPriority="10" w:unhideWhenUsed="1"/>
    <w:lsdException w:name="toc 3" w:semiHidden="1" w:uiPriority="10" w:unhideWhenUsed="1"/>
    <w:lsdException w:name="toc 4" w:semiHidden="1" w:uiPriority="10" w:unhideWhenUsed="1"/>
    <w:lsdException w:name="toc 5" w:semiHidden="1" w:uiPriority="10" w:unhideWhenUsed="1"/>
    <w:lsdException w:name="toc 6" w:semiHidden="1" w:uiPriority="10" w:unhideWhenUsed="1"/>
    <w:lsdException w:name="toc 7" w:semiHidden="1" w:uiPriority="10" w:unhideWhenUsed="1"/>
    <w:lsdException w:name="toc 8" w:semiHidden="1" w:uiPriority="10" w:unhideWhenUsed="1"/>
    <w:lsdException w:name="toc 9" w:semiHidden="1" w:uiPriority="10" w:unhideWhenUsed="1"/>
    <w:lsdException w:name="Normal Indent" w:semiHidden="1" w:unhideWhenUsed="1"/>
    <w:lsdException w:name="footnote text" w:semiHidden="1" w:uiPriority="8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 w:qFormat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iPriority="2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 w:qFormat="1"/>
    <w:lsdException w:name="FollowedHyperlink" w:semiHidden="1" w:unhideWhenUsed="1"/>
    <w:lsdException w:name="Strong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478"/>
  </w:style>
  <w:style w:type="paragraph" w:styleId="Overskrift1">
    <w:name w:val="heading 1"/>
    <w:basedOn w:val="Normal"/>
    <w:next w:val="Normal"/>
    <w:uiPriority w:val="1"/>
    <w:qFormat/>
    <w:rsid w:val="009F61C8"/>
    <w:pPr>
      <w:keepNext/>
      <w:outlineLvl w:val="0"/>
    </w:pPr>
    <w:rPr>
      <w:rFonts w:cs="Arial"/>
      <w:b/>
      <w:bCs/>
      <w:sz w:val="24"/>
      <w:szCs w:val="32"/>
    </w:rPr>
  </w:style>
  <w:style w:type="paragraph" w:styleId="Overskrift2">
    <w:name w:val="heading 2"/>
    <w:basedOn w:val="Normal"/>
    <w:next w:val="Normal"/>
    <w:uiPriority w:val="1"/>
    <w:qFormat/>
    <w:rsid w:val="009F61C8"/>
    <w:pPr>
      <w:keepNext/>
      <w:outlineLvl w:val="1"/>
    </w:pPr>
    <w:rPr>
      <w:rFonts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1"/>
    <w:semiHidden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uiPriority w:val="99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uiPriority w:val="99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uiPriority w:val="99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5529CF"/>
    <w:pPr>
      <w:keepNext/>
      <w:keepLines/>
      <w:spacing w:before="160"/>
      <w:ind w:left="227" w:right="227"/>
    </w:pPr>
    <w:rPr>
      <w:rFonts w:ascii="Franklin Gothic Book" w:hAnsi="Franklin Gothic Book"/>
      <w:b/>
      <w:bCs/>
      <w:sz w:val="16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Mail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4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7B7889"/>
    <w:rPr>
      <w:rFonts w:ascii="Century Schoolbook" w:hAnsi="Century Schoolbook"/>
      <w:sz w:val="14"/>
      <w:vertAlign w:val="superscript"/>
    </w:rPr>
  </w:style>
  <w:style w:type="paragraph" w:styleId="Slutnotetekst">
    <w:name w:val="endnote text"/>
    <w:basedOn w:val="Normal"/>
    <w:uiPriority w:val="8"/>
    <w:semiHidden/>
    <w:qFormat/>
    <w:rsid w:val="005802EE"/>
    <w:pPr>
      <w:spacing w:line="180" w:lineRule="atLeast"/>
    </w:pPr>
    <w:rPr>
      <w:sz w:val="14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</w:rPr>
  </w:style>
  <w:style w:type="character" w:styleId="Fodnotehenvisning">
    <w:name w:val="footnote reference"/>
    <w:basedOn w:val="Standardskrifttypeiafsnit"/>
    <w:uiPriority w:val="99"/>
    <w:semiHidden/>
    <w:rsid w:val="007B7889"/>
    <w:rPr>
      <w:rFonts w:ascii="Century Schoolbook" w:hAnsi="Century Schoolbook"/>
      <w:sz w:val="14"/>
      <w:vertAlign w:val="superscript"/>
    </w:rPr>
  </w:style>
  <w:style w:type="paragraph" w:styleId="Fodnotetekst">
    <w:name w:val="footnote text"/>
    <w:basedOn w:val="Normal"/>
    <w:uiPriority w:val="8"/>
    <w:semiHidden/>
    <w:qFormat/>
    <w:rsid w:val="005802EE"/>
    <w:pPr>
      <w:spacing w:line="180" w:lineRule="atLeast"/>
    </w:pPr>
    <w:rPr>
      <w:sz w:val="14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Liste">
    <w:name w:val="List"/>
    <w:basedOn w:val="Normal"/>
    <w:uiPriority w:val="99"/>
    <w:semiHidden/>
    <w:rsid w:val="005802EE"/>
    <w:pPr>
      <w:ind w:left="283" w:hanging="283"/>
    </w:pPr>
  </w:style>
  <w:style w:type="paragraph" w:styleId="Liste2">
    <w:name w:val="List 2"/>
    <w:basedOn w:val="Normal"/>
    <w:uiPriority w:val="99"/>
    <w:semiHidden/>
    <w:rsid w:val="005802EE"/>
    <w:pPr>
      <w:ind w:left="566" w:hanging="283"/>
    </w:pPr>
  </w:style>
  <w:style w:type="paragraph" w:styleId="Liste3">
    <w:name w:val="List 3"/>
    <w:basedOn w:val="Normal"/>
    <w:uiPriority w:val="99"/>
    <w:semiHidden/>
    <w:rsid w:val="005802EE"/>
    <w:pPr>
      <w:ind w:left="849" w:hanging="283"/>
    </w:pPr>
  </w:style>
  <w:style w:type="paragraph" w:styleId="Liste4">
    <w:name w:val="List 4"/>
    <w:basedOn w:val="Normal"/>
    <w:uiPriority w:val="99"/>
    <w:semiHidden/>
    <w:rsid w:val="005802EE"/>
    <w:pPr>
      <w:ind w:left="1132" w:hanging="283"/>
    </w:pPr>
  </w:style>
  <w:style w:type="paragraph" w:styleId="Liste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F5313A"/>
    <w:pPr>
      <w:numPr>
        <w:numId w:val="21"/>
      </w:numPr>
    </w:pPr>
    <w:rPr>
      <w:rFonts w:eastAsiaTheme="minorHAnsi" w:cs="Verdana"/>
      <w:szCs w:val="18"/>
      <w:lang w:eastAsia="en-US"/>
    </w:r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F5313A"/>
    <w:pPr>
      <w:numPr>
        <w:numId w:val="22"/>
      </w:numPr>
    </w:pPr>
    <w:rPr>
      <w:rFonts w:eastAsiaTheme="minorHAnsi" w:cs="Verdana"/>
      <w:szCs w:val="18"/>
      <w:lang w:eastAsia="en-US"/>
    </w:r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  <w:sz w:val="24"/>
    </w:rPr>
  </w:style>
  <w:style w:type="table" w:styleId="Tabel-3D-effekter1">
    <w:name w:val="Table 3D effects 1"/>
    <w:basedOn w:val="Tabel-Normal"/>
    <w:uiPriority w:val="99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10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10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10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10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10"/>
    <w:semiHidden/>
    <w:rsid w:val="00863559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basedOn w:val="Standardskrifttypeiafsnit"/>
    <w:uiPriority w:val="8"/>
    <w:semiHidden/>
    <w:qFormat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5D0448"/>
    <w:rPr>
      <w:rFonts w:ascii="Franklin Gothic Demi" w:hAnsi="Franklin Gothic Demi"/>
      <w:sz w:val="17"/>
    </w:rPr>
  </w:style>
  <w:style w:type="paragraph" w:styleId="Indholdsfortegnelse6">
    <w:name w:val="toc 6"/>
    <w:basedOn w:val="Normal"/>
    <w:next w:val="Normal"/>
    <w:uiPriority w:val="10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10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10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10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Tabeltekst">
    <w:name w:val="Tabel tekst"/>
    <w:basedOn w:val="Tabel"/>
    <w:uiPriority w:val="99"/>
    <w:rsid w:val="005529CF"/>
    <w:pPr>
      <w:spacing w:after="40" w:line="220" w:lineRule="atLeast"/>
    </w:pPr>
  </w:style>
  <w:style w:type="paragraph" w:customStyle="1" w:styleId="Tabeloverskrift">
    <w:name w:val="Tabel overskrift"/>
    <w:basedOn w:val="Tabeltekst"/>
    <w:uiPriority w:val="99"/>
    <w:rsid w:val="0005323E"/>
    <w:pPr>
      <w:spacing w:line="260" w:lineRule="atLeast"/>
    </w:pPr>
    <w:rPr>
      <w:b/>
    </w:rPr>
  </w:style>
  <w:style w:type="paragraph" w:customStyle="1" w:styleId="Tabelkolonneoverskrift">
    <w:name w:val="Tabel kolonne overskrift"/>
    <w:basedOn w:val="Tabeltekst"/>
    <w:uiPriority w:val="99"/>
    <w:rsid w:val="005529CF"/>
    <w:pPr>
      <w:jc w:val="right"/>
    </w:pPr>
    <w:rPr>
      <w:b/>
    </w:rPr>
  </w:style>
  <w:style w:type="table" w:customStyle="1" w:styleId="Table-Normal">
    <w:name w:val="Table - Normal"/>
    <w:basedOn w:val="Tabel-Normal"/>
    <w:uiPriority w:val="99"/>
    <w:rsid w:val="003E6170"/>
    <w:pPr>
      <w:spacing w:line="220" w:lineRule="atLeast"/>
    </w:pPr>
    <w:rPr>
      <w:rFonts w:ascii="Verdana" w:hAnsi="Verdana"/>
      <w:sz w:val="18"/>
    </w:rPr>
    <w:tblPr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Century Schoolbook" w:hAnsi="Century Schoolbook"/>
        <w:b/>
        <w:color w:val="646567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Century Schoolbook" w:hAnsi="Century Schoolbook"/>
        <w:b/>
        <w:sz w:val="18"/>
      </w:rPr>
    </w:tblStylePr>
  </w:style>
  <w:style w:type="paragraph" w:customStyle="1" w:styleId="Tabelnumre">
    <w:name w:val="Tabel numre"/>
    <w:basedOn w:val="Tabeltekst"/>
    <w:uiPriority w:val="99"/>
    <w:semiHidden/>
    <w:qFormat/>
    <w:rsid w:val="003E6170"/>
    <w:pPr>
      <w:jc w:val="right"/>
    </w:pPr>
  </w:style>
  <w:style w:type="paragraph" w:customStyle="1" w:styleId="TabelnumreTotal">
    <w:name w:val="Tabel numre Total"/>
    <w:basedOn w:val="Tabelnumre"/>
    <w:uiPriority w:val="99"/>
    <w:semiHidden/>
    <w:qFormat/>
    <w:rsid w:val="003E6170"/>
    <w:rPr>
      <w:b/>
    </w:rPr>
  </w:style>
  <w:style w:type="paragraph" w:customStyle="1" w:styleId="Template">
    <w:name w:val="Template"/>
    <w:uiPriority w:val="99"/>
    <w:semiHidden/>
    <w:rsid w:val="003D2E35"/>
    <w:pPr>
      <w:spacing w:line="220" w:lineRule="atLeast"/>
    </w:pPr>
    <w:rPr>
      <w:rFonts w:ascii="Franklin Gothic Book" w:hAnsi="Franklin Gothic Book"/>
      <w:noProof/>
      <w:sz w:val="17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99"/>
    <w:semiHidden/>
    <w:rsid w:val="003D2E35"/>
    <w:rPr>
      <w:rFonts w:ascii="Franklin Gothic Demi" w:hAnsi="Franklin Gothic Demi"/>
    </w:rPr>
  </w:style>
  <w:style w:type="paragraph" w:customStyle="1" w:styleId="Template-Adresse">
    <w:name w:val="Template - Adresse"/>
    <w:basedOn w:val="Template"/>
    <w:uiPriority w:val="8"/>
    <w:semiHidden/>
    <w:rsid w:val="00A83DE5"/>
    <w:pPr>
      <w:tabs>
        <w:tab w:val="left" w:pos="601"/>
        <w:tab w:val="left" w:pos="782"/>
      </w:tabs>
    </w:pPr>
  </w:style>
  <w:style w:type="paragraph" w:customStyle="1" w:styleId="Template-Dato">
    <w:name w:val="Template - Dato"/>
    <w:basedOn w:val="Template-Adresse"/>
    <w:uiPriority w:val="99"/>
    <w:semiHidden/>
    <w:rsid w:val="00CC5858"/>
    <w:pPr>
      <w:spacing w:before="560" w:after="560" w:line="280" w:lineRule="atLeast"/>
    </w:pPr>
    <w:rPr>
      <w:rFonts w:ascii="Century Schoolbook" w:hAnsi="Century Schoolbook"/>
      <w:sz w:val="20"/>
    </w:rPr>
  </w:style>
  <w:style w:type="table" w:styleId="Tabel-Gitter">
    <w:name w:val="Table Grid"/>
    <w:basedOn w:val="Tabel-Normal"/>
    <w:uiPriority w:val="99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19"/>
    <w:semiHidden/>
    <w:rsid w:val="002F2D9E"/>
    <w:rPr>
      <w:b/>
    </w:rPr>
  </w:style>
  <w:style w:type="paragraph" w:customStyle="1" w:styleId="Template-JNr">
    <w:name w:val="Template - J Nr"/>
    <w:basedOn w:val="Template"/>
    <w:uiPriority w:val="99"/>
    <w:semiHidden/>
    <w:rsid w:val="00425B7A"/>
    <w:pPr>
      <w:tabs>
        <w:tab w:val="left" w:pos="601"/>
      </w:tabs>
      <w:spacing w:line="180" w:lineRule="atLeast"/>
    </w:pPr>
    <w:rPr>
      <w:sz w:val="15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Normal-AfsenderNavn">
    <w:name w:val="Normal - Afsender Navn"/>
    <w:basedOn w:val="Normal"/>
    <w:next w:val="Normal"/>
    <w:uiPriority w:val="19"/>
    <w:semiHidden/>
    <w:rsid w:val="00270BA3"/>
    <w:pPr>
      <w:spacing w:line="200" w:lineRule="atLeast"/>
    </w:pPr>
    <w:rPr>
      <w:rFonts w:ascii="Arial" w:hAnsi="Arial"/>
      <w:b/>
      <w:sz w:val="16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811F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D166D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5529CF"/>
    <w:rPr>
      <w:color w:val="808080"/>
    </w:rPr>
  </w:style>
  <w:style w:type="paragraph" w:customStyle="1" w:styleId="Kildeangivelse">
    <w:name w:val="Kildeangivelse"/>
    <w:basedOn w:val="Normal"/>
    <w:next w:val="Normal"/>
    <w:link w:val="KildeangivelseChar"/>
    <w:uiPriority w:val="99"/>
    <w:rsid w:val="005529CF"/>
    <w:pPr>
      <w:keepLines/>
      <w:spacing w:line="200" w:lineRule="atLeast"/>
      <w:ind w:left="822" w:right="227" w:hanging="595"/>
    </w:pPr>
    <w:rPr>
      <w:sz w:val="14"/>
      <w:szCs w:val="24"/>
      <w:lang w:eastAsia="en-US"/>
    </w:rPr>
  </w:style>
  <w:style w:type="character" w:customStyle="1" w:styleId="KildeangivelseChar">
    <w:name w:val="Kildeangivelse Char"/>
    <w:link w:val="Kildeangivelse"/>
    <w:uiPriority w:val="99"/>
    <w:locked/>
    <w:rsid w:val="005529CF"/>
    <w:rPr>
      <w:sz w:val="14"/>
      <w:szCs w:val="24"/>
      <w:lang w:eastAsia="en-US"/>
    </w:rPr>
  </w:style>
  <w:style w:type="paragraph" w:customStyle="1" w:styleId="Pladsholdertxtfelt">
    <w:name w:val="Pladsholder txtfelt"/>
    <w:uiPriority w:val="99"/>
    <w:semiHidden/>
    <w:rsid w:val="0005323E"/>
    <w:pPr>
      <w:spacing w:line="240" w:lineRule="auto"/>
      <w:ind w:left="227" w:right="227"/>
    </w:pPr>
    <w:rPr>
      <w:rFonts w:ascii="Franklin Gothic Book" w:hAnsi="Franklin Gothic Book"/>
      <w:sz w:val="16"/>
      <w:szCs w:val="24"/>
      <w:lang w:eastAsia="en-US"/>
    </w:rPr>
  </w:style>
  <w:style w:type="paragraph" w:customStyle="1" w:styleId="BoksOverskrift">
    <w:name w:val="Boks Overskrift"/>
    <w:basedOn w:val="Normal"/>
    <w:uiPriority w:val="99"/>
    <w:rsid w:val="005529CF"/>
    <w:pPr>
      <w:keepNext/>
      <w:keepLines/>
      <w:framePr w:hSpace="141" w:wrap="around" w:vAnchor="text" w:hAnchor="text" w:x="227" w:y="1"/>
      <w:tabs>
        <w:tab w:val="left" w:pos="340"/>
      </w:tabs>
      <w:spacing w:after="210" w:line="210" w:lineRule="atLeast"/>
      <w:ind w:left="227" w:right="227"/>
      <w:suppressOverlap/>
    </w:pPr>
    <w:rPr>
      <w:rFonts w:ascii="Franklin Gothic Book" w:hAnsi="Franklin Gothic Book"/>
      <w:b/>
      <w:sz w:val="16"/>
      <w:szCs w:val="24"/>
      <w:lang w:eastAsia="en-US"/>
    </w:rPr>
  </w:style>
  <w:style w:type="paragraph" w:styleId="Bibliografi">
    <w:name w:val="Bibliography"/>
    <w:basedOn w:val="Normal"/>
    <w:next w:val="Normal"/>
    <w:uiPriority w:val="99"/>
    <w:semiHidden/>
    <w:rsid w:val="008D166D"/>
  </w:style>
  <w:style w:type="character" w:styleId="Bogenstitel">
    <w:name w:val="Book Title"/>
    <w:basedOn w:val="Standardskrifttypeiafsnit"/>
    <w:uiPriority w:val="99"/>
    <w:semiHidden/>
    <w:qFormat/>
    <w:rsid w:val="008D166D"/>
    <w:rPr>
      <w:b/>
      <w:bCs/>
      <w:smallCaps/>
      <w:spacing w:val="5"/>
    </w:rPr>
  </w:style>
  <w:style w:type="table" w:styleId="Farvetgitter">
    <w:name w:val="Colorful Grid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8D166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8D166D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D166D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8D166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166D"/>
    <w:rPr>
      <w:b/>
      <w:bCs/>
    </w:rPr>
  </w:style>
  <w:style w:type="table" w:styleId="Mrkliste">
    <w:name w:val="Dark List"/>
    <w:basedOn w:val="Tabel-Normal"/>
    <w:uiPriority w:val="99"/>
    <w:rsid w:val="008D166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rsid w:val="008D166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rsid w:val="008D166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rsid w:val="008D166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rsid w:val="008D166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rsid w:val="008D166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rsid w:val="008D166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kumentoversigt">
    <w:name w:val="Document Map"/>
    <w:basedOn w:val="Normal"/>
    <w:link w:val="DokumentoversigtTegn"/>
    <w:uiPriority w:val="99"/>
    <w:semiHidden/>
    <w:rsid w:val="008D16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8D166D"/>
    <w:rPr>
      <w:rFonts w:ascii="Tahoma" w:hAnsi="Tahoma" w:cs="Tahoma"/>
      <w:sz w:val="16"/>
      <w:szCs w:val="16"/>
    </w:rPr>
  </w:style>
  <w:style w:type="paragraph" w:styleId="Indeks1">
    <w:name w:val="index 1"/>
    <w:basedOn w:val="Normal"/>
    <w:next w:val="Normal"/>
    <w:autoRedefine/>
    <w:uiPriority w:val="99"/>
    <w:semiHidden/>
    <w:rsid w:val="008D166D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8D166D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8D166D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8D166D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8D166D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8D166D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8D166D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8D166D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8D166D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8D166D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8D166D"/>
    <w:rPr>
      <w:b/>
      <w:bCs/>
      <w:i/>
      <w:iCs/>
      <w:color w:val="4F81BD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8D166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8D166D"/>
    <w:rPr>
      <w:b/>
      <w:bCs/>
      <w:i/>
      <w:iCs/>
      <w:color w:val="4F81BD" w:themeColor="accent1"/>
    </w:rPr>
  </w:style>
  <w:style w:type="character" w:styleId="Kraftighenvisning">
    <w:name w:val="Intense Reference"/>
    <w:basedOn w:val="Standardskrifttypeiafsnit"/>
    <w:uiPriority w:val="99"/>
    <w:semiHidden/>
    <w:qFormat/>
    <w:rsid w:val="008D166D"/>
    <w:rPr>
      <w:b/>
      <w:bCs/>
      <w:smallCaps/>
      <w:color w:val="C0504D" w:themeColor="accent2"/>
      <w:spacing w:val="5"/>
      <w:u w:val="single"/>
    </w:rPr>
  </w:style>
  <w:style w:type="table" w:styleId="Lystgitter">
    <w:name w:val="Light Grid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liste">
    <w:name w:val="Light List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99"/>
    <w:rsid w:val="008D166D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rsid w:val="008D166D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rsid w:val="008D166D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rsid w:val="008D166D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rsid w:val="008D166D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rsid w:val="008D166D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rsid w:val="008D166D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eafsnit">
    <w:name w:val="List Paragraph"/>
    <w:basedOn w:val="Normal"/>
    <w:uiPriority w:val="99"/>
    <w:semiHidden/>
    <w:qFormat/>
    <w:rsid w:val="008D166D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8D16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8D166D"/>
    <w:rPr>
      <w:rFonts w:ascii="Consolas" w:hAnsi="Consolas"/>
    </w:rPr>
  </w:style>
  <w:style w:type="table" w:styleId="Mediumgitter1">
    <w:name w:val="Medium Grid 1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rsid w:val="008D166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rsid w:val="008D166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rsid w:val="008D166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genafstand">
    <w:name w:val="No Spacing"/>
    <w:uiPriority w:val="99"/>
    <w:semiHidden/>
    <w:qFormat/>
    <w:rsid w:val="008D166D"/>
    <w:pPr>
      <w:spacing w:line="240" w:lineRule="auto"/>
    </w:pPr>
  </w:style>
  <w:style w:type="paragraph" w:styleId="Citat">
    <w:name w:val="Quote"/>
    <w:basedOn w:val="Normal"/>
    <w:next w:val="Normal"/>
    <w:link w:val="CitatTegn"/>
    <w:uiPriority w:val="99"/>
    <w:semiHidden/>
    <w:qFormat/>
    <w:rsid w:val="008D166D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8D166D"/>
    <w:rPr>
      <w:i/>
      <w:iCs/>
      <w:color w:val="000000" w:themeColor="text1"/>
    </w:rPr>
  </w:style>
  <w:style w:type="character" w:styleId="Svagfremhvning">
    <w:name w:val="Subtle Emphasis"/>
    <w:basedOn w:val="Standardskrifttypeiafsnit"/>
    <w:uiPriority w:val="99"/>
    <w:semiHidden/>
    <w:qFormat/>
    <w:rsid w:val="008D166D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99"/>
    <w:semiHidden/>
    <w:qFormat/>
    <w:rsid w:val="008D166D"/>
    <w:rPr>
      <w:smallCaps/>
      <w:color w:val="C0504D" w:themeColor="accent2"/>
      <w:u w:val="single"/>
    </w:rPr>
  </w:style>
  <w:style w:type="paragraph" w:styleId="Citatsamling">
    <w:name w:val="table of authorities"/>
    <w:basedOn w:val="Normal"/>
    <w:next w:val="Normal"/>
    <w:uiPriority w:val="99"/>
    <w:semiHidden/>
    <w:rsid w:val="008D166D"/>
    <w:pPr>
      <w:ind w:left="200" w:hanging="200"/>
    </w:pPr>
  </w:style>
  <w:style w:type="paragraph" w:styleId="Citatoverskrift">
    <w:name w:val="toa heading"/>
    <w:basedOn w:val="Normal"/>
    <w:next w:val="Normal"/>
    <w:uiPriority w:val="99"/>
    <w:semiHidden/>
    <w:rsid w:val="008D166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Overskrift">
    <w:name w:val="TOC Heading"/>
    <w:basedOn w:val="Overskrift1"/>
    <w:next w:val="Normal"/>
    <w:uiPriority w:val="99"/>
    <w:semiHidden/>
    <w:qFormat/>
    <w:rsid w:val="008D166D"/>
    <w:pPr>
      <w:keepLines/>
      <w:spacing w:before="48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customStyle="1" w:styleId="Tabel">
    <w:name w:val="Tabel"/>
    <w:basedOn w:val="Normal"/>
    <w:uiPriority w:val="99"/>
    <w:rsid w:val="0005323E"/>
    <w:rPr>
      <w:rFonts w:ascii="Franklin Gothic Book" w:hAnsi="Franklin Gothic Book"/>
      <w:sz w:val="16"/>
    </w:rPr>
  </w:style>
  <w:style w:type="paragraph" w:customStyle="1" w:styleId="Tabeltal">
    <w:name w:val="Tabel tal"/>
    <w:basedOn w:val="Tabeltekst"/>
    <w:uiPriority w:val="99"/>
    <w:rsid w:val="0005323E"/>
    <w:pPr>
      <w:jc w:val="right"/>
    </w:pPr>
  </w:style>
  <w:style w:type="paragraph" w:customStyle="1" w:styleId="TabeltalTotal">
    <w:name w:val="Tabel tal Total"/>
    <w:basedOn w:val="Tabeltal"/>
    <w:uiPriority w:val="99"/>
    <w:rsid w:val="0005323E"/>
    <w:rPr>
      <w:b/>
    </w:rPr>
  </w:style>
  <w:style w:type="paragraph" w:customStyle="1" w:styleId="Recipient">
    <w:name w:val="Recipient"/>
    <w:basedOn w:val="Overskrift1"/>
    <w:next w:val="Normal"/>
    <w:uiPriority w:val="99"/>
    <w:semiHidden/>
    <w:rsid w:val="00CC5858"/>
    <w:pPr>
      <w:spacing w:before="300"/>
      <w:ind w:right="1134"/>
    </w:pPr>
    <w:rPr>
      <w:b w:val="0"/>
      <w:sz w:val="20"/>
    </w:rPr>
  </w:style>
  <w:style w:type="table" w:styleId="Gittertabel1-lys">
    <w:name w:val="Grid Table 1 Light"/>
    <w:basedOn w:val="Tabel-Normal"/>
    <w:uiPriority w:val="46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1">
    <w:name w:val="Grid Table 1 Light Accent 1"/>
    <w:basedOn w:val="Tabel-Normal"/>
    <w:uiPriority w:val="46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lys-farve2">
    <w:name w:val="Grid Table 1 Light Accent 2"/>
    <w:basedOn w:val="Tabel-Normal"/>
    <w:uiPriority w:val="46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3">
    <w:name w:val="Grid Table 1 Light Accent 3"/>
    <w:basedOn w:val="Tabel-Normal"/>
    <w:uiPriority w:val="46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4">
    <w:name w:val="Grid Table 1 Light Accent 4"/>
    <w:basedOn w:val="Tabel-Normal"/>
    <w:uiPriority w:val="46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5">
    <w:name w:val="Grid Table 1 Light Accent 5"/>
    <w:basedOn w:val="Tabel-Normal"/>
    <w:uiPriority w:val="46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6">
    <w:name w:val="Grid Table 1 Light Accent 6"/>
    <w:basedOn w:val="Tabel-Normal"/>
    <w:uiPriority w:val="46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2">
    <w:name w:val="Grid Table 2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2-farve1">
    <w:name w:val="Grid Table 2 Accent 1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tabel2-farve2">
    <w:name w:val="Grid Table 2 Accent 2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tabel2-farve3">
    <w:name w:val="Grid Table 2 Accent 3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tabel2-farve4">
    <w:name w:val="Grid Table 2 Accent 4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tabel2-farve5">
    <w:name w:val="Grid Table 2 Accent 5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tabel2-farve6">
    <w:name w:val="Grid Table 2 Accent 6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tabel3">
    <w:name w:val="Grid Table 3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3-farve1">
    <w:name w:val="Grid Table 3 Accent 1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ittertabel3-farve2">
    <w:name w:val="Grid Table 3 Accent 2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tabel3-farve3">
    <w:name w:val="Grid Table 3 Accent 3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ittertabel3-farve4">
    <w:name w:val="Grid Table 3 Accent 4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ittertabel3-farve5">
    <w:name w:val="Grid Table 3 Accent 5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tabel3-farve6">
    <w:name w:val="Grid Table 3 Accent 6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ittertabel4">
    <w:name w:val="Grid Table 4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4-farve1">
    <w:name w:val="Grid Table 4 Accent 1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tabel4-farve2">
    <w:name w:val="Grid Table 4 Accent 2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tabel4-farve3">
    <w:name w:val="Grid Table 4 Accent 3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tabel4-farve4">
    <w:name w:val="Grid Table 4 Accent 4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tabel4-farve5">
    <w:name w:val="Grid Table 4 Accent 5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tabel4-farve6">
    <w:name w:val="Grid Table 4 Accent 6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tabel5-mrk">
    <w:name w:val="Grid Table 5 Dark"/>
    <w:basedOn w:val="Tabel-Normal"/>
    <w:uiPriority w:val="50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tabel5-mrk-farve1">
    <w:name w:val="Grid Table 5 Dark Accent 1"/>
    <w:basedOn w:val="Tabel-Normal"/>
    <w:uiPriority w:val="50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ittertabel5-mrk-farve2">
    <w:name w:val="Grid Table 5 Dark Accent 2"/>
    <w:basedOn w:val="Tabel-Normal"/>
    <w:uiPriority w:val="50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tabel5-mrk-farve3">
    <w:name w:val="Grid Table 5 Dark Accent 3"/>
    <w:basedOn w:val="Tabel-Normal"/>
    <w:uiPriority w:val="50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ittertabel5-mrk-farve4">
    <w:name w:val="Grid Table 5 Dark Accent 4"/>
    <w:basedOn w:val="Tabel-Normal"/>
    <w:uiPriority w:val="50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ittertabel5-mrk-farve5">
    <w:name w:val="Grid Table 5 Dark Accent 5"/>
    <w:basedOn w:val="Tabel-Normal"/>
    <w:uiPriority w:val="50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ittertabel5-mrk-farve6">
    <w:name w:val="Grid Table 5 Dark Accent 6"/>
    <w:basedOn w:val="Tabel-Normal"/>
    <w:uiPriority w:val="50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ittertabel6-farverig">
    <w:name w:val="Grid Table 6 Colorful"/>
    <w:basedOn w:val="Tabel-Normal"/>
    <w:uiPriority w:val="51"/>
    <w:rsid w:val="005E2F4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6-farverig-farve1">
    <w:name w:val="Grid Table 6 Colorful Accent 1"/>
    <w:basedOn w:val="Tabel-Normal"/>
    <w:uiPriority w:val="51"/>
    <w:rsid w:val="005E2F40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tabel6-farverig-farve2">
    <w:name w:val="Grid Table 6 Colorful Accent 2"/>
    <w:basedOn w:val="Tabel-Normal"/>
    <w:uiPriority w:val="51"/>
    <w:rsid w:val="005E2F40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tabel6-farverig-farve3">
    <w:name w:val="Grid Table 6 Colorful Accent 3"/>
    <w:basedOn w:val="Tabel-Normal"/>
    <w:uiPriority w:val="51"/>
    <w:rsid w:val="005E2F40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tabel6-farverig-farve4">
    <w:name w:val="Grid Table 6 Colorful Accent 4"/>
    <w:basedOn w:val="Tabel-Normal"/>
    <w:uiPriority w:val="51"/>
    <w:rsid w:val="005E2F40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tabel6-farverig-farve5">
    <w:name w:val="Grid Table 6 Colorful Accent 5"/>
    <w:basedOn w:val="Tabel-Normal"/>
    <w:uiPriority w:val="51"/>
    <w:rsid w:val="005E2F40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tabel6-farverig-farve6">
    <w:name w:val="Grid Table 6 Colorful Accent 6"/>
    <w:basedOn w:val="Tabel-Normal"/>
    <w:uiPriority w:val="51"/>
    <w:rsid w:val="005E2F40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tabel7-farverig">
    <w:name w:val="Grid Table 7 Colorful"/>
    <w:basedOn w:val="Tabel-Normal"/>
    <w:uiPriority w:val="52"/>
    <w:rsid w:val="005E2F4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7-farverig-farve1">
    <w:name w:val="Grid Table 7 Colorful Accent 1"/>
    <w:basedOn w:val="Tabel-Normal"/>
    <w:uiPriority w:val="52"/>
    <w:rsid w:val="005E2F40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ittertabel7-farverig-farve2">
    <w:name w:val="Grid Table 7 Colorful Accent 2"/>
    <w:basedOn w:val="Tabel-Normal"/>
    <w:uiPriority w:val="52"/>
    <w:rsid w:val="005E2F40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tabel7-farverig-farve3">
    <w:name w:val="Grid Table 7 Colorful Accent 3"/>
    <w:basedOn w:val="Tabel-Normal"/>
    <w:uiPriority w:val="52"/>
    <w:rsid w:val="005E2F40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ittertabel7-farverig-farve4">
    <w:name w:val="Grid Table 7 Colorful Accent 4"/>
    <w:basedOn w:val="Tabel-Normal"/>
    <w:uiPriority w:val="52"/>
    <w:rsid w:val="005E2F40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ittertabel7-farverig-farve5">
    <w:name w:val="Grid Table 7 Colorful Accent 5"/>
    <w:basedOn w:val="Tabel-Normal"/>
    <w:uiPriority w:val="52"/>
    <w:rsid w:val="005E2F40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tabel7-farverig-farve6">
    <w:name w:val="Grid Table 7 Colorful Accent 6"/>
    <w:basedOn w:val="Tabel-Normal"/>
    <w:uiPriority w:val="52"/>
    <w:rsid w:val="005E2F40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Standardskrifttypeiafsnit"/>
    <w:uiPriority w:val="99"/>
    <w:semiHidden/>
    <w:unhideWhenUsed/>
    <w:rsid w:val="005E2F40"/>
    <w:rPr>
      <w:color w:val="2B579A"/>
      <w:shd w:val="clear" w:color="auto" w:fill="E1DFDD"/>
    </w:rPr>
  </w:style>
  <w:style w:type="table" w:styleId="Listetabel1-lys">
    <w:name w:val="List Table 1 Light"/>
    <w:basedOn w:val="Tabel-Normal"/>
    <w:uiPriority w:val="46"/>
    <w:rsid w:val="005E2F4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1-lys-farve1">
    <w:name w:val="List Table 1 Light Accent 1"/>
    <w:basedOn w:val="Tabel-Normal"/>
    <w:uiPriority w:val="46"/>
    <w:rsid w:val="005E2F4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1-lys-farve2">
    <w:name w:val="List Table 1 Light Accent 2"/>
    <w:basedOn w:val="Tabel-Normal"/>
    <w:uiPriority w:val="46"/>
    <w:rsid w:val="005E2F4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1-lys-farve3">
    <w:name w:val="List Table 1 Light Accent 3"/>
    <w:basedOn w:val="Tabel-Normal"/>
    <w:uiPriority w:val="46"/>
    <w:rsid w:val="005E2F4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1-lys-farve4">
    <w:name w:val="List Table 1 Light Accent 4"/>
    <w:basedOn w:val="Tabel-Normal"/>
    <w:uiPriority w:val="46"/>
    <w:rsid w:val="005E2F4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1-lys-farve5">
    <w:name w:val="List Table 1 Light Accent 5"/>
    <w:basedOn w:val="Tabel-Normal"/>
    <w:uiPriority w:val="46"/>
    <w:rsid w:val="005E2F4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1-lys-farve6">
    <w:name w:val="List Table 1 Light Accent 6"/>
    <w:basedOn w:val="Tabel-Normal"/>
    <w:uiPriority w:val="46"/>
    <w:rsid w:val="005E2F4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2">
    <w:name w:val="List Table 2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2-farve1">
    <w:name w:val="List Table 2 Accent 1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2-farve2">
    <w:name w:val="List Table 2 Accent 2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2-farve3">
    <w:name w:val="List Table 2 Accent 3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2-farve4">
    <w:name w:val="List Table 2 Accent 4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2-farve5">
    <w:name w:val="List Table 2 Accent 5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2-farve6">
    <w:name w:val="List Table 2 Accent 6"/>
    <w:basedOn w:val="Tabel-Normal"/>
    <w:uiPriority w:val="47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3">
    <w:name w:val="List Table 3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el3-farve1">
    <w:name w:val="List Table 3 Accent 1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etabel3-farve2">
    <w:name w:val="List Table 3 Accent 2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etabel3-farve3">
    <w:name w:val="List Table 3 Accent 3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etabel3-farve4">
    <w:name w:val="List Table 3 Accent 4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etabel3-farve5">
    <w:name w:val="List Table 3 Accent 5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etabel3-farve6">
    <w:name w:val="List Table 3 Accent 6"/>
    <w:basedOn w:val="Tabel-Normal"/>
    <w:uiPriority w:val="48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etabel4">
    <w:name w:val="List Table 4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4-farve1">
    <w:name w:val="List Table 4 Accent 1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4-farve2">
    <w:name w:val="List Table 4 Accent 2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4-farve3">
    <w:name w:val="List Table 4 Accent 3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4-farve4">
    <w:name w:val="List Table 4 Accent 4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4-farve5">
    <w:name w:val="List Table 4 Accent 5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4-farve6">
    <w:name w:val="List Table 4 Accent 6"/>
    <w:basedOn w:val="Tabel-Normal"/>
    <w:uiPriority w:val="49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5-mrk">
    <w:name w:val="List Table 5 Dark"/>
    <w:basedOn w:val="Tabel-Normal"/>
    <w:uiPriority w:val="50"/>
    <w:rsid w:val="005E2F4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1">
    <w:name w:val="List Table 5 Dark Accent 1"/>
    <w:basedOn w:val="Tabel-Normal"/>
    <w:uiPriority w:val="50"/>
    <w:rsid w:val="005E2F4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2">
    <w:name w:val="List Table 5 Dark Accent 2"/>
    <w:basedOn w:val="Tabel-Normal"/>
    <w:uiPriority w:val="50"/>
    <w:rsid w:val="005E2F4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3">
    <w:name w:val="List Table 5 Dark Accent 3"/>
    <w:basedOn w:val="Tabel-Normal"/>
    <w:uiPriority w:val="50"/>
    <w:rsid w:val="005E2F4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4">
    <w:name w:val="List Table 5 Dark Accent 4"/>
    <w:basedOn w:val="Tabel-Normal"/>
    <w:uiPriority w:val="50"/>
    <w:rsid w:val="005E2F4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5">
    <w:name w:val="List Table 5 Dark Accent 5"/>
    <w:basedOn w:val="Tabel-Normal"/>
    <w:uiPriority w:val="50"/>
    <w:rsid w:val="005E2F4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6">
    <w:name w:val="List Table 5 Dark Accent 6"/>
    <w:basedOn w:val="Tabel-Normal"/>
    <w:uiPriority w:val="50"/>
    <w:rsid w:val="005E2F4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6-farverig">
    <w:name w:val="List Table 6 Colorful"/>
    <w:basedOn w:val="Tabel-Normal"/>
    <w:uiPriority w:val="51"/>
    <w:rsid w:val="005E2F4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6-farverig-farve1">
    <w:name w:val="List Table 6 Colorful Accent 1"/>
    <w:basedOn w:val="Tabel-Normal"/>
    <w:uiPriority w:val="51"/>
    <w:rsid w:val="005E2F40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6-farverig-farve2">
    <w:name w:val="List Table 6 Colorful Accent 2"/>
    <w:basedOn w:val="Tabel-Normal"/>
    <w:uiPriority w:val="51"/>
    <w:rsid w:val="005E2F40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6-farverig-farve3">
    <w:name w:val="List Table 6 Colorful Accent 3"/>
    <w:basedOn w:val="Tabel-Normal"/>
    <w:uiPriority w:val="51"/>
    <w:rsid w:val="005E2F40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6-farverig-farve4">
    <w:name w:val="List Table 6 Colorful Accent 4"/>
    <w:basedOn w:val="Tabel-Normal"/>
    <w:uiPriority w:val="51"/>
    <w:rsid w:val="005E2F40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6-farverig-farve5">
    <w:name w:val="List Table 6 Colorful Accent 5"/>
    <w:basedOn w:val="Tabel-Normal"/>
    <w:uiPriority w:val="51"/>
    <w:rsid w:val="005E2F40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6-farverig-farve6">
    <w:name w:val="List Table 6 Colorful Accent 6"/>
    <w:basedOn w:val="Tabel-Normal"/>
    <w:uiPriority w:val="51"/>
    <w:rsid w:val="005E2F40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7-farverig">
    <w:name w:val="List Table 7 Colorful"/>
    <w:basedOn w:val="Tabel-Normal"/>
    <w:uiPriority w:val="52"/>
    <w:rsid w:val="005E2F40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1">
    <w:name w:val="List Table 7 Colorful Accent 1"/>
    <w:basedOn w:val="Tabel-Normal"/>
    <w:uiPriority w:val="52"/>
    <w:rsid w:val="005E2F40"/>
    <w:pPr>
      <w:spacing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2">
    <w:name w:val="List Table 7 Colorful Accent 2"/>
    <w:basedOn w:val="Tabel-Normal"/>
    <w:uiPriority w:val="52"/>
    <w:rsid w:val="005E2F40"/>
    <w:pPr>
      <w:spacing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3">
    <w:name w:val="List Table 7 Colorful Accent 3"/>
    <w:basedOn w:val="Tabel-Normal"/>
    <w:uiPriority w:val="52"/>
    <w:rsid w:val="005E2F40"/>
    <w:pPr>
      <w:spacing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4">
    <w:name w:val="List Table 7 Colorful Accent 4"/>
    <w:basedOn w:val="Tabel-Normal"/>
    <w:uiPriority w:val="52"/>
    <w:rsid w:val="005E2F40"/>
    <w:pPr>
      <w:spacing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5">
    <w:name w:val="List Table 7 Colorful Accent 5"/>
    <w:basedOn w:val="Tabel-Normal"/>
    <w:uiPriority w:val="52"/>
    <w:rsid w:val="005E2F40"/>
    <w:pPr>
      <w:spacing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6">
    <w:name w:val="List Table 7 Colorful Accent 6"/>
    <w:basedOn w:val="Tabel-Normal"/>
    <w:uiPriority w:val="52"/>
    <w:rsid w:val="005E2F40"/>
    <w:pPr>
      <w:spacing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Mention1">
    <w:name w:val="Mention1"/>
    <w:basedOn w:val="Standardskrifttypeiafsnit"/>
    <w:uiPriority w:val="99"/>
    <w:semiHidden/>
    <w:unhideWhenUsed/>
    <w:rsid w:val="005E2F40"/>
    <w:rPr>
      <w:color w:val="2B579A"/>
      <w:shd w:val="clear" w:color="auto" w:fill="E1DFDD"/>
    </w:rPr>
  </w:style>
  <w:style w:type="table" w:styleId="Almindeligtabel1">
    <w:name w:val="Plain Table 1"/>
    <w:basedOn w:val="Tabel-Normal"/>
    <w:uiPriority w:val="41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2">
    <w:name w:val="Plain Table 2"/>
    <w:basedOn w:val="Tabel-Normal"/>
    <w:uiPriority w:val="42"/>
    <w:rsid w:val="005E2F40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lmindeligtabel3">
    <w:name w:val="Plain Table 3"/>
    <w:basedOn w:val="Tabel-Normal"/>
    <w:uiPriority w:val="43"/>
    <w:rsid w:val="005E2F4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4">
    <w:name w:val="Plain Table 4"/>
    <w:basedOn w:val="Tabel-Normal"/>
    <w:uiPriority w:val="44"/>
    <w:rsid w:val="005E2F4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5">
    <w:name w:val="Plain Table 5"/>
    <w:basedOn w:val="Tabel-Normal"/>
    <w:uiPriority w:val="45"/>
    <w:rsid w:val="005E2F40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rtHyperlink1">
    <w:name w:val="Smart Hyperlink1"/>
    <w:basedOn w:val="Standardskrifttypeiafsnit"/>
    <w:uiPriority w:val="99"/>
    <w:semiHidden/>
    <w:unhideWhenUsed/>
    <w:rsid w:val="005E2F40"/>
    <w:rPr>
      <w:u w:val="dotted"/>
    </w:rPr>
  </w:style>
  <w:style w:type="table" w:styleId="Tabelgitter-lys">
    <w:name w:val="Grid Table Light"/>
    <w:basedOn w:val="Tabel-Normal"/>
    <w:uiPriority w:val="40"/>
    <w:rsid w:val="005E2F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Standardskrifttypeiafsnit"/>
    <w:uiPriority w:val="99"/>
    <w:semiHidden/>
    <w:unhideWhenUsed/>
    <w:rsid w:val="005E2F40"/>
    <w:rPr>
      <w:color w:val="605E5C"/>
      <w:shd w:val="clear" w:color="auto" w:fill="E1DFDD"/>
    </w:rPr>
  </w:style>
  <w:style w:type="character" w:customStyle="1" w:styleId="Instruktion">
    <w:name w:val="Instruktion"/>
    <w:basedOn w:val="Standardskrifttypeiafsnit"/>
    <w:uiPriority w:val="1"/>
    <w:rsid w:val="00942B27"/>
    <w:rPr>
      <w:i/>
      <w:noProof/>
      <w:color w:val="C0504D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anrv@kum.dk" TargetMode="External"/><Relationship Id="rId4" Type="http://schemas.openxmlformats.org/officeDocument/2006/relationships/styles" Target="styles.xml"/><Relationship Id="rId9" Type="http://schemas.openxmlformats.org/officeDocument/2006/relationships/hyperlink" Target="mailto:bmsh@ku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D8368EF3CF7471DAED333DF0C3A1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94847-1D7F-4020-B24B-00A94AE98BE5}"/>
      </w:docPartPr>
      <w:docPartBody>
        <w:p w:rsidR="001A0FE2" w:rsidRDefault="000748EC" w:rsidP="000748EC">
          <w:pPr>
            <w:pStyle w:val="7D8368EF3CF7471DAED333DF0C3A15FD"/>
          </w:pPr>
          <w:r>
            <w:t>$</w:t>
          </w:r>
          <w:r w:rsidRPr="00C32E08">
            <w:t>dossier_documentnumber</w:t>
          </w:r>
          <w:r>
            <w:t>$</w:t>
          </w:r>
          <w:r>
            <w:rPr>
              <w:rStyle w:val="Pladsholderteks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4C"/>
    <w:rsid w:val="000109F0"/>
    <w:rsid w:val="00015C54"/>
    <w:rsid w:val="00022A8B"/>
    <w:rsid w:val="000257EF"/>
    <w:rsid w:val="00036157"/>
    <w:rsid w:val="000708DD"/>
    <w:rsid w:val="000748EC"/>
    <w:rsid w:val="000A65BE"/>
    <w:rsid w:val="000B3421"/>
    <w:rsid w:val="000E4C9E"/>
    <w:rsid w:val="000F0114"/>
    <w:rsid w:val="00125655"/>
    <w:rsid w:val="0019191E"/>
    <w:rsid w:val="001A03A1"/>
    <w:rsid w:val="001A0FE2"/>
    <w:rsid w:val="002202C7"/>
    <w:rsid w:val="00252959"/>
    <w:rsid w:val="00272C92"/>
    <w:rsid w:val="0029202E"/>
    <w:rsid w:val="002A6385"/>
    <w:rsid w:val="002B5B10"/>
    <w:rsid w:val="0035092D"/>
    <w:rsid w:val="00365FEB"/>
    <w:rsid w:val="00383015"/>
    <w:rsid w:val="003C01B2"/>
    <w:rsid w:val="003E5BB3"/>
    <w:rsid w:val="0040095A"/>
    <w:rsid w:val="004123D1"/>
    <w:rsid w:val="00482ACA"/>
    <w:rsid w:val="00486D0A"/>
    <w:rsid w:val="004D3B24"/>
    <w:rsid w:val="004F5AC7"/>
    <w:rsid w:val="00521CE3"/>
    <w:rsid w:val="0053601E"/>
    <w:rsid w:val="00537B46"/>
    <w:rsid w:val="00587591"/>
    <w:rsid w:val="005D10EB"/>
    <w:rsid w:val="005D6262"/>
    <w:rsid w:val="00654BE0"/>
    <w:rsid w:val="00670D6D"/>
    <w:rsid w:val="00675F07"/>
    <w:rsid w:val="006E6B2F"/>
    <w:rsid w:val="00723B4E"/>
    <w:rsid w:val="007607D8"/>
    <w:rsid w:val="007F7C76"/>
    <w:rsid w:val="00863433"/>
    <w:rsid w:val="0088315A"/>
    <w:rsid w:val="0089212A"/>
    <w:rsid w:val="008A0C5A"/>
    <w:rsid w:val="008A5F37"/>
    <w:rsid w:val="008D0977"/>
    <w:rsid w:val="008E3270"/>
    <w:rsid w:val="0090699D"/>
    <w:rsid w:val="009525F8"/>
    <w:rsid w:val="00966679"/>
    <w:rsid w:val="009A6951"/>
    <w:rsid w:val="009E0485"/>
    <w:rsid w:val="00A363EE"/>
    <w:rsid w:val="00A820A2"/>
    <w:rsid w:val="00A916D3"/>
    <w:rsid w:val="00AA246A"/>
    <w:rsid w:val="00AA2659"/>
    <w:rsid w:val="00B07B22"/>
    <w:rsid w:val="00B25FFA"/>
    <w:rsid w:val="00B62522"/>
    <w:rsid w:val="00BE5F84"/>
    <w:rsid w:val="00BF3D65"/>
    <w:rsid w:val="00C61EFD"/>
    <w:rsid w:val="00C75020"/>
    <w:rsid w:val="00C80311"/>
    <w:rsid w:val="00CA4B8B"/>
    <w:rsid w:val="00CC56CC"/>
    <w:rsid w:val="00CF2D4C"/>
    <w:rsid w:val="00D204E5"/>
    <w:rsid w:val="00D443A5"/>
    <w:rsid w:val="00DB7DED"/>
    <w:rsid w:val="00DF2018"/>
    <w:rsid w:val="00E23A9D"/>
    <w:rsid w:val="00E652E7"/>
    <w:rsid w:val="00E93CCF"/>
    <w:rsid w:val="00EB5FB2"/>
    <w:rsid w:val="00EC265D"/>
    <w:rsid w:val="00EE297E"/>
    <w:rsid w:val="00F25FA2"/>
    <w:rsid w:val="00F2793E"/>
    <w:rsid w:val="00F34B3A"/>
    <w:rsid w:val="00FB4054"/>
    <w:rsid w:val="00FD5EE9"/>
    <w:rsid w:val="00FF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0748EC"/>
    <w:rPr>
      <w:color w:val="808080"/>
    </w:rPr>
  </w:style>
  <w:style w:type="paragraph" w:customStyle="1" w:styleId="7D8368EF3CF7471DAED333DF0C3A15FD">
    <w:name w:val="7D8368EF3CF7471DAED333DF0C3A15FD"/>
    <w:rsid w:val="000748E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{0(8)}" gbs:entity="Document" gbs:templateDesignerVersion="3.1 F">
  <gbs:DocumentNumber gbs:loadFromGrowBusiness="OnEdit" gbs:saveInGrowBusiness="False" gbs:connected="true" gbs:recno="" gbs:entity="" gbs:datatype="string" gbs:key="10000" gbs:removeContentControl="0">21/02864-14</gbs:DocumentNumber>
  <gbs:ToActivityContactJOINEX.Name gbs:loadFromGrowBusiness="OnEdit" gbs:saveInGrowBusiness="False" gbs:connected="true" gbs:recno="" gbs:entity="" gbs:datatype="string" gbs:key="10001" gbs:dispatchrecipient="false" gbs:removeContentControl="0" gbs:joinex="[JOINEX=[ToRole] {!OJEX!}=6]">Ministersekretariatet</gbs:ToActivityContactJOINEX.Name>
  <gbs:ToActivityContactJOINEX.Address gbs:loadFromGrowBusiness="OnEdit" gbs:saveInGrowBusiness="False" gbs:connected="true" gbs:recno="" gbs:entity="" gbs:datatype="string" gbs:key="10002" gbs:joinex="[JOINEX=[ToRole] {!OJEX!}=6]" gbs:dispatchrecipient="false" gbs:removeContentControl="0">
  </gbs:ToActivityContactJOINEX.Address>
  <gbs:ToActivityContactJOINEX.Zip gbs:loadFromGrowBusiness="OnEdit" gbs:saveInGrowBusiness="False" gbs:connected="true" gbs:recno="" gbs:entity="" gbs:datatype="string" gbs:key="10003" gbs:dispatchrecipient="false" gbs:removeContentControl="0" gbs:joinex="[JOINEX=[ToRole] {!OJEX!}=6]">
  </gbs:ToActivityContactJOINEX.Zip>
  <gbs:DocumentNumber gbs:loadFromGrowBusiness="OnProduce" gbs:saveInGrowBusiness="False" gbs:connected="true" gbs:recno="" gbs:entity="" gbs:datatype="string" gbs:key="10004">21/02864-14</gbs:DocumentNumber>
  <gbs:ToActivityContact.Name gbs:loadFromGrowBusiness="OnProduce" gbs:saveInGrowBusiness="False" gbs:connected="true" gbs:recno="" gbs:entity="" gbs:datatype="string" gbs:key="10005">Ministersekretariatet</gbs:ToActivityContact.Name>
  <gbs:ToActivityContact.Name gbs:loadFromGrowBusiness="OnProduce" gbs:saveInGrowBusiness="False" gbs:connected="true" gbs:recno="" gbs:entity="" gbs:datatype="string" gbs:key="10006"/>
  <gbs:ToActivityContact.Name2 gbs:loadFromGrowBusiness="OnProduce" gbs:saveInGrowBusiness="False" gbs:connected="true" gbs:recno="" gbs:entity="" gbs:datatype="string" gbs:key="10007">[Adresse og mailnavn]</gbs:ToActivityContact.Name2>
  <gbs:ToActivityContact.Address gbs:loadFromGrowBusiness="OnProduce" gbs:saveInGrowBusiness="False" gbs:connected="true" gbs:recno="" gbs:entity="" gbs:datatype="string" gbs:key="10008">
  </gbs:ToActivityContact.Address>
  <gbs:ToActivityContact.Zip gbs:loadFromGrowBusiness="OnProduce" gbs:saveInGrowBusiness="False" gbs:connected="true" gbs:recno="" gbs:entity="" gbs:datatype="string" gbs:key="10009">
  </gbs:ToActivityContact.Zip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9BAC3-9927-45BD-AC93-32390F24939E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DBA75447-2562-48D8-865D-3CBEC3B9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148</Words>
  <Characters>963</Characters>
  <Application>Microsoft Office Word</Application>
  <DocSecurity>0</DocSecurity>
  <Lines>28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Normal.dotm</vt:lpstr>
      <vt:lpstr>Brev_Ny</vt:lpstr>
    </vt:vector>
  </TitlesOfParts>
  <Company>Kulturministeriet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Normal.dotm</dc:title>
  <dc:subject>
  </dc:subject>
  <dc:creator>Frederik Johannes Beder</dc:creator>
  <cp:keywords>
  </cp:keywords>
  <dc:description>
  </dc:description>
  <cp:lastModifiedBy>Andreas Riegels Vestergaard</cp:lastModifiedBy>
  <cp:revision>49</cp:revision>
  <cp:lastPrinted>2010-02-16T11:56:00Z</cp:lastPrinted>
  <dcterms:created xsi:type="dcterms:W3CDTF">2021-06-07T08:47:00Z</dcterms:created>
  <dcterms:modified xsi:type="dcterms:W3CDTF">2024-11-15T10:01:00Z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_BrandingGraphicBehavior">
    <vt:lpwstr>Standard</vt:lpwstr>
  </property>
  <property fmtid="{D5CDD505-2E9C-101B-9397-08002B2CF9AE}" pid="4" name="SD_ShowDocumentInfo">
    <vt:lpwstr>True</vt:lpwstr>
  </property>
  <property fmtid="{D5CDD505-2E9C-101B-9397-08002B2CF9AE}" pid="5" name="SD_ShowGeneralPanel">
    <vt:lpwstr>True</vt:lpwstr>
  </property>
  <property fmtid="{D5CDD505-2E9C-101B-9397-08002B2CF9AE}" pid="6" name="SD_DocumentLanguage">
    <vt:lpwstr>da-DK</vt:lpwstr>
  </property>
  <property fmtid="{D5CDD505-2E9C-101B-9397-08002B2CF9AE}" pid="7" name="sdDocumentDate">
    <vt:lpwstr>45467</vt:lpwstr>
  </property>
  <property fmtid="{D5CDD505-2E9C-101B-9397-08002B2CF9AE}" pid="8" name="sdDocumentDateFormat">
    <vt:lpwstr>da-DK:d. MMMM yyyy</vt:lpwstr>
  </property>
  <property fmtid="{D5CDD505-2E9C-101B-9397-08002B2CF9AE}" pid="9" name="SD_DocumentLanguageString">
    <vt:lpwstr>Dansk</vt:lpwstr>
  </property>
  <property fmtid="{D5CDD505-2E9C-101B-9397-08002B2CF9AE}" pid="10" name="SD_CtlText_Usersettings_Userprofile">
    <vt:lpwstr>Birgitta</vt:lpwstr>
  </property>
  <property fmtid="{D5CDD505-2E9C-101B-9397-08002B2CF9AE}" pid="11" name="SD_UserprofileName">
    <vt:lpwstr>Birgitta</vt:lpwstr>
  </property>
  <property fmtid="{D5CDD505-2E9C-101B-9397-08002B2CF9AE}" pid="12" name="SD_Office_SD_OFF_ID">
    <vt:lpwstr>3</vt:lpwstr>
  </property>
  <property fmtid="{D5CDD505-2E9C-101B-9397-08002B2CF9AE}" pid="13" name="CurrentOfficeID">
    <vt:lpwstr>3</vt:lpwstr>
  </property>
  <property fmtid="{D5CDD505-2E9C-101B-9397-08002B2CF9AE}" pid="14" name="SD_Office_SD_OFF_Display">
    <vt:lpwstr>Kulturministeriet</vt:lpwstr>
  </property>
  <property fmtid="{D5CDD505-2E9C-101B-9397-08002B2CF9AE}" pid="15" name="SD_Office_SD_OFF_Designmaster">
    <vt:lpwstr>KUM</vt:lpwstr>
  </property>
  <property fmtid="{D5CDD505-2E9C-101B-9397-08002B2CF9AE}" pid="16" name="SD_Office_SD_OFF_Name">
    <vt:lpwstr/>
  </property>
  <property fmtid="{D5CDD505-2E9C-101B-9397-08002B2CF9AE}" pid="17" name="SD_Office_SD_OFF_Name_EN">
    <vt:lpwstr/>
  </property>
  <property fmtid="{D5CDD505-2E9C-101B-9397-08002B2CF9AE}" pid="18" name="SD_Office_SD_OFF_Sekretariatet">
    <vt:lpwstr/>
  </property>
  <property fmtid="{D5CDD505-2E9C-101B-9397-08002B2CF9AE}" pid="19" name="SD_Office_SD_OFF_Sekretariatet_EN">
    <vt:lpwstr/>
  </property>
  <property fmtid="{D5CDD505-2E9C-101B-9397-08002B2CF9AE}" pid="20" name="SD_Office_SD_OFF_Ministeriet">
    <vt:lpwstr>Kulturministeriet</vt:lpwstr>
  </property>
  <property fmtid="{D5CDD505-2E9C-101B-9397-08002B2CF9AE}" pid="21" name="SD_Office_SD_OFF_Ministeriet_EN">
    <vt:lpwstr>Ministry of Culture</vt:lpwstr>
  </property>
  <property fmtid="{D5CDD505-2E9C-101B-9397-08002B2CF9AE}" pid="22" name="SD_Office_SD_OFF_Address">
    <vt:lpwstr>Nybrogade 2¤1203 København K</vt:lpwstr>
  </property>
  <property fmtid="{D5CDD505-2E9C-101B-9397-08002B2CF9AE}" pid="23" name="SD_Office_SD_OFF_Address_EN">
    <vt:lpwstr>2 Nybrogade¤DK-1203 Copenhagen K</vt:lpwstr>
  </property>
  <property fmtid="{D5CDD505-2E9C-101B-9397-08002B2CF9AE}" pid="24" name="SD_Office_SD_OFF_Footeradress">
    <vt:lpwstr/>
  </property>
  <property fmtid="{D5CDD505-2E9C-101B-9397-08002B2CF9AE}" pid="25" name="SD_Office_SD_OFF_Footeradress_EN">
    <vt:lpwstr/>
  </property>
  <property fmtid="{D5CDD505-2E9C-101B-9397-08002B2CF9AE}" pid="26" name="SD_Office_SD_OFF_Tel">
    <vt:lpwstr>33 92 33 70</vt:lpwstr>
  </property>
  <property fmtid="{D5CDD505-2E9C-101B-9397-08002B2CF9AE}" pid="27" name="SD_Office_SD_OFF_Tel_EN">
    <vt:lpwstr>+45 33 92 33 70</vt:lpwstr>
  </property>
  <property fmtid="{D5CDD505-2E9C-101B-9397-08002B2CF9AE}" pid="28" name="SD_Office_SD_OFF_Fax">
    <vt:lpwstr>33 91 33 88</vt:lpwstr>
  </property>
  <property fmtid="{D5CDD505-2E9C-101B-9397-08002B2CF9AE}" pid="29" name="SD_Office_SD_OFF_Fax_EN">
    <vt:lpwstr>+45 33 91 33 88</vt:lpwstr>
  </property>
  <property fmtid="{D5CDD505-2E9C-101B-9397-08002B2CF9AE}" pid="30" name="SD_Office_SD_OFF_Email">
    <vt:lpwstr>E-mail#:#kum@kum.dk</vt:lpwstr>
  </property>
  <property fmtid="{D5CDD505-2E9C-101B-9397-08002B2CF9AE}" pid="31" name="SD_Office_SD_OFF_Web">
    <vt:lpwstr>Web#:#www.kum.dk</vt:lpwstr>
  </property>
  <property fmtid="{D5CDD505-2E9C-101B-9397-08002B2CF9AE}" pid="32" name="SD_Office_SD_OFF_ShowTitleInDocument">
    <vt:lpwstr>TRUE</vt:lpwstr>
  </property>
  <property fmtid="{D5CDD505-2E9C-101B-9397-08002B2CF9AE}" pid="33" name="SD_Office_SD_OFF_Salutation">
    <vt:lpwstr>Med venlig hilsen</vt:lpwstr>
  </property>
  <property fmtid="{D5CDD505-2E9C-101B-9397-08002B2CF9AE}" pid="34" name="SD_Office_SD_OFF_Salutation_EN">
    <vt:lpwstr>Best regards</vt:lpwstr>
  </property>
  <property fmtid="{D5CDD505-2E9C-101B-9397-08002B2CF9AE}" pid="35" name="SD_Office_SD_OFF_SalutationName">
    <vt:lpwstr/>
  </property>
  <property fmtid="{D5CDD505-2E9C-101B-9397-08002B2CF9AE}" pid="36" name="SD_Office_SD_OFF_ImageDefinition">
    <vt:lpwstr>Logo_KUM</vt:lpwstr>
  </property>
  <property fmtid="{D5CDD505-2E9C-101B-9397-08002B2CF9AE}" pid="37" name="USR_Name">
    <vt:lpwstr>Birgitta Sander Hjortsø</vt:lpwstr>
  </property>
  <property fmtid="{D5CDD505-2E9C-101B-9397-08002B2CF9AE}" pid="38" name="SD_USR_Title">
    <vt:lpwstr>Chefjurist</vt:lpwstr>
  </property>
  <property fmtid="{D5CDD505-2E9C-101B-9397-08002B2CF9AE}" pid="39" name="SD_USR_Enhedsnavn">
    <vt:lpwstr>Jura og Ophavsret</vt:lpwstr>
  </property>
  <property fmtid="{D5CDD505-2E9C-101B-9397-08002B2CF9AE}" pid="40" name="SD_USR_Fagomraade">
    <vt:lpwstr/>
  </property>
  <property fmtid="{D5CDD505-2E9C-101B-9397-08002B2CF9AE}" pid="41" name="SD_USR_Phone">
    <vt:lpwstr>+45 51 48 13 30</vt:lpwstr>
  </property>
  <property fmtid="{D5CDD505-2E9C-101B-9397-08002B2CF9AE}" pid="42" name="SD_USR_Email">
    <vt:lpwstr>bmsh@kum.dk</vt:lpwstr>
  </property>
  <property fmtid="{D5CDD505-2E9C-101B-9397-08002B2CF9AE}" pid="43" name="DocumentInfoFinished">
    <vt:lpwstr>True</vt:lpwstr>
  </property>
</Properties>
</file>